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EAB" w:rsidRDefault="007C4EAB">
      <w:bookmarkStart w:id="0" w:name="_GoBack"/>
      <w:bookmarkEnd w:id="0"/>
      <w:r>
        <w:rPr>
          <w:noProof/>
          <w:lang w:eastAsia="en-US" w:bidi="ar-SA"/>
        </w:rPr>
        <mc:AlternateContent>
          <mc:Choice Requires="wps">
            <w:drawing>
              <wp:anchor distT="0" distB="0" distL="114300" distR="114300" simplePos="0" relativeHeight="251659264"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6" style="position:absolute;margin-left:0;margin-top:0;width:559.75pt;height:19.05pt;z-index:251659264;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v:textbox>
                <w10:wrap anchorx="margin" anchory="margin"/>
              </v:rect>
            </w:pict>
          </mc:Fallback>
        </mc:AlternateContent>
      </w:r>
    </w:p>
    <w:sdt>
      <w:sdtPr>
        <w:id w:val="19890522"/>
        <w:placeholder>
          <w:docPart w:val="2A3AA7C275FC43FCBD589401BE6F61A0"/>
        </w:placeholder>
        <w:dataBinding w:prefixMappings="xmlns:ns0='http://schemas.microsoft.com/office/2006/coverPageProps'" w:xpath="/ns0:CoverPageProperties[1]/ns0:PublishDate[1]" w:storeItemID="{55AF091B-3C7A-41E3-B477-F2FDAA23CFDA}"/>
        <w:date w:fullDate="2013-01-10T00:00:00Z">
          <w:dateFormat w:val="M/d/yyyy"/>
          <w:lid w:val="en-US"/>
          <w:storeMappedDataAs w:val="dateTime"/>
          <w:calendar w:val="gregorian"/>
        </w:date>
      </w:sdtPr>
      <w:sdtContent>
        <w:p w:rsidR="007C4EAB" w:rsidRDefault="007C4EAB">
          <w:pPr>
            <w:pStyle w:val="DateText"/>
          </w:pPr>
          <w:r>
            <w:t>1/10/2013</w:t>
          </w:r>
        </w:p>
      </w:sdtContent>
    </w:sdt>
    <w:sdt>
      <w:sdtPr>
        <w:id w:val="212564916"/>
        <w:placeholder>
          <w:docPart w:val="D858FFD8DB274CB69B228BD0BE27E906"/>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enderAddress"/>
          </w:pPr>
          <w:r>
            <w:t>Toby Arnott</w:t>
          </w:r>
        </w:p>
      </w:sdtContent>
    </w:sdt>
    <w:sdt>
      <w:sdtPr>
        <w:id w:val="18534652"/>
        <w:placeholder>
          <w:docPart w:val="C23956C1458A43598553776BD37FB666"/>
        </w:placeholder>
        <w:dataBinding w:prefixMappings="xmlns:ns0='http://schemas.openxmlformats.org/officeDocument/2006/extended-properties' " w:xpath="/ns0:Properties[1]/ns0:Company[1]" w:storeItemID="{6668398D-A668-4E3E-A5EB-62B293D839F1}"/>
        <w:text/>
      </w:sdtPr>
      <w:sdtContent>
        <w:p w:rsidR="007C4EAB" w:rsidRDefault="007C4EAB">
          <w:pPr>
            <w:pStyle w:val="SenderAddress"/>
          </w:pPr>
          <w:r>
            <w:t>Acme Engineering Inc.</w:t>
          </w:r>
        </w:p>
      </w:sdtContent>
    </w:sdt>
    <w:p w:rsidR="007C4EAB" w:rsidRDefault="007C4EAB">
      <w:pPr>
        <w:pStyle w:val="SenderAddress"/>
      </w:pPr>
      <w:r>
        <w:t>The Old Barn</w:t>
      </w:r>
    </w:p>
    <w:p w:rsidR="007C4EAB" w:rsidRDefault="007C4EAB">
      <w:pPr>
        <w:pStyle w:val="SenderAddress"/>
      </w:pPr>
      <w:r>
        <w:t>Portland</w:t>
      </w:r>
    </w:p>
    <w:p w:rsidR="007C4EAB" w:rsidRDefault="007C4EAB">
      <w:pPr>
        <w:pStyle w:val="SenderAddress"/>
      </w:pPr>
      <w:r>
        <w:t>Oregon</w:t>
      </w:r>
    </w:p>
    <w:p w:rsidR="007C4EAB" w:rsidRDefault="007C4EAB">
      <w:pPr>
        <w:pStyle w:val="RecipientAddress"/>
        <w:rPr>
          <w:noProof/>
        </w:rPr>
      </w:pPr>
      <w:r>
        <w:rPr>
          <w:noProof/>
        </w:rPr>
        <w:t>Jane Doe</w:t>
      </w:r>
    </w:p>
    <w:p w:rsidR="007C4EAB" w:rsidRDefault="007C4EAB">
      <w:pPr>
        <w:pStyle w:val="RecipientAddress"/>
        <w:rPr>
          <w:noProof/>
        </w:rPr>
      </w:pPr>
      <w:r>
        <w:rPr>
          <w:noProof/>
        </w:rPr>
        <w:t>Consolidated Metals</w:t>
      </w:r>
    </w:p>
    <w:p w:rsidR="007C4EAB" w:rsidRDefault="007C4EAB">
      <w:pPr>
        <w:pStyle w:val="RecipientAddress"/>
      </w:pPr>
      <w:r>
        <w:rPr>
          <w:noProof/>
        </w:rPr>
        <w:t>236 Atlantic Boulevard</w:t>
      </w:r>
    </w:p>
    <w:p w:rsidR="007C4EAB" w:rsidRDefault="007C4EAB">
      <w:r>
        <w:rPr>
          <w:noProof/>
        </w:rPr>
        <w:t>Dear Jane</w:t>
      </w:r>
    </w:p>
    <w:sdt>
      <w:sdtPr>
        <w:alias w:val="Type the body of the letter"/>
        <w:tag w:val="Type the body of the letter"/>
        <w:id w:val="18966910"/>
        <w:placeholder>
          <w:docPart w:val="15B929F312FB470B97B9E3CA9A16DDBE"/>
        </w:placeholder>
        <w:temporary/>
        <w:showingPlcHdr/>
      </w:sdtPr>
      <w:sdtContent>
        <w:p w:rsidR="007C4EAB" w:rsidRDefault="007C4EA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C4EAB" w:rsidRDefault="007C4EAB">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7C4EAB" w:rsidRDefault="007C4EAB">
          <w:pPr>
            <w:rPr>
              <w:b/>
              <w:bCs/>
            </w:rPr>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sdtContent>
    </w:sdt>
    <w:p w:rsidR="007C4EAB" w:rsidRDefault="007C4EAB">
      <w:pPr>
        <w:pStyle w:val="Closing"/>
      </w:pPr>
      <w:r>
        <w:t>Regards</w:t>
      </w:r>
    </w:p>
    <w:sdt>
      <w:sdtPr>
        <w:id w:val="260286289"/>
        <w:placeholder>
          <w:docPart w:val="D858FFD8DB274CB69B228BD0BE27E906"/>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ignature"/>
          </w:pPr>
          <w:r>
            <w:t>Toby Arnott</w:t>
          </w:r>
        </w:p>
      </w:sdtContent>
    </w:sdt>
    <w:p w:rsidR="007C4EAB" w:rsidRDefault="007C4EAB">
      <w:pPr>
        <w:pStyle w:val="Signature"/>
      </w:pPr>
      <w:r>
        <w:t>Head of Customer Service</w:t>
      </w:r>
    </w:p>
    <w:sdt>
      <w:sdtPr>
        <w:id w:val="18534714"/>
        <w:placeholder>
          <w:docPart w:val="C23956C1458A43598553776BD37FB666"/>
        </w:placeholder>
        <w:dataBinding w:prefixMappings="xmlns:ns0='http://schemas.openxmlformats.org/officeDocument/2006/extended-properties' " w:xpath="/ns0:Properties[1]/ns0:Company[1]" w:storeItemID="{6668398D-A668-4E3E-A5EB-62B293D839F1}"/>
        <w:text/>
      </w:sdtPr>
      <w:sdtContent>
        <w:p w:rsidR="007C4EAB" w:rsidRDefault="007C4EAB">
          <w:pPr>
            <w:pStyle w:val="Signature"/>
            <w:sectPr w:rsidR="007C4EAB" w:rsidSect="007C4EAB">
              <w:footerReference w:type="even" r:id="rId9"/>
              <w:footerReference w:type="default" r:id="rId10"/>
              <w:headerReference w:type="first" r:id="rId11"/>
              <w:pgSz w:w="12240" w:h="15840" w:code="1"/>
              <w:pgMar w:top="1440" w:right="1440" w:bottom="1440" w:left="1440" w:header="720" w:footer="720" w:gutter="0"/>
              <w:pgNumType w:start="1"/>
              <w:cols w:space="360"/>
              <w:titlePg/>
              <w:docGrid w:linePitch="360"/>
            </w:sectPr>
          </w:pPr>
          <w:r>
            <w:t>Acme Engineering Inc.</w:t>
          </w:r>
        </w:p>
      </w:sdtContent>
    </w:sdt>
    <w:p w:rsidR="007C4EAB" w:rsidRDefault="007C4EAB">
      <w:r>
        <w:rPr>
          <w:noProof/>
          <w:lang w:eastAsia="en-US" w:bidi="ar-SA"/>
        </w:rPr>
        <w:lastRenderedPageBreak/>
        <mc:AlternateContent>
          <mc:Choice Requires="wps">
            <w:drawing>
              <wp:anchor distT="0" distB="0" distL="114300" distR="114300" simplePos="0" relativeHeight="251661312"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_x0000_s1027" style="position:absolute;margin-left:0;margin-top:0;width:559.75pt;height:19.05pt;z-index:251661312;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v:textbox>
                <w10:wrap anchorx="margin" anchory="margin"/>
              </v:rect>
            </w:pict>
          </mc:Fallback>
        </mc:AlternateContent>
      </w:r>
    </w:p>
    <w:sdt>
      <w:sdtPr>
        <w:id w:val="-1731686760"/>
        <w:placeholder>
          <w:docPart w:val="2E9D4A0727014C63B682EDE637417FC4"/>
        </w:placeholder>
        <w:dataBinding w:prefixMappings="xmlns:ns0='http://schemas.microsoft.com/office/2006/coverPageProps'" w:xpath="/ns0:CoverPageProperties[1]/ns0:PublishDate[1]" w:storeItemID="{55AF091B-3C7A-41E3-B477-F2FDAA23CFDA}"/>
        <w:date w:fullDate="2013-01-10T00:00:00Z">
          <w:dateFormat w:val="M/d/yyyy"/>
          <w:lid w:val="en-US"/>
          <w:storeMappedDataAs w:val="dateTime"/>
          <w:calendar w:val="gregorian"/>
        </w:date>
      </w:sdtPr>
      <w:sdtContent>
        <w:p w:rsidR="007C4EAB" w:rsidRDefault="007C4EAB">
          <w:pPr>
            <w:pStyle w:val="DateText"/>
          </w:pPr>
          <w:r>
            <w:t>1/10/2013</w:t>
          </w:r>
        </w:p>
      </w:sdtContent>
    </w:sdt>
    <w:sdt>
      <w:sdtPr>
        <w:id w:val="-1008219334"/>
        <w:placeholder>
          <w:docPart w:val="A81F4F46F12C4AC68180A6991BA9A81E"/>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enderAddress"/>
          </w:pPr>
          <w:r>
            <w:t>Toby Arnott</w:t>
          </w:r>
        </w:p>
      </w:sdtContent>
    </w:sdt>
    <w:sdt>
      <w:sdtPr>
        <w:id w:val="-655693380"/>
        <w:placeholder>
          <w:docPart w:val="DA7F9B376EAA4DC8BA27DE4DE0BEDE65"/>
        </w:placeholder>
        <w:dataBinding w:prefixMappings="xmlns:ns0='http://schemas.openxmlformats.org/officeDocument/2006/extended-properties' " w:xpath="/ns0:Properties[1]/ns0:Company[1]" w:storeItemID="{6668398D-A668-4E3E-A5EB-62B293D839F1}"/>
        <w:text/>
      </w:sdtPr>
      <w:sdtContent>
        <w:p w:rsidR="007C4EAB" w:rsidRDefault="007C4EAB">
          <w:pPr>
            <w:pStyle w:val="SenderAddress"/>
          </w:pPr>
          <w:r>
            <w:t>Acme Engineering Inc.</w:t>
          </w:r>
        </w:p>
      </w:sdtContent>
    </w:sdt>
    <w:p w:rsidR="007C4EAB" w:rsidRDefault="007C4EAB">
      <w:pPr>
        <w:pStyle w:val="SenderAddress"/>
      </w:pPr>
      <w:r>
        <w:t>The Old Barn</w:t>
      </w:r>
    </w:p>
    <w:p w:rsidR="007C4EAB" w:rsidRDefault="007C4EAB">
      <w:pPr>
        <w:pStyle w:val="SenderAddress"/>
      </w:pPr>
      <w:r>
        <w:t>Portland</w:t>
      </w:r>
    </w:p>
    <w:p w:rsidR="007C4EAB" w:rsidRDefault="007C4EAB">
      <w:pPr>
        <w:pStyle w:val="SenderAddress"/>
      </w:pPr>
      <w:r>
        <w:t>Oregon</w:t>
      </w:r>
    </w:p>
    <w:p w:rsidR="007C4EAB" w:rsidRDefault="007C4EAB">
      <w:pPr>
        <w:pStyle w:val="RecipientAddress"/>
        <w:rPr>
          <w:noProof/>
        </w:rPr>
      </w:pPr>
      <w:r>
        <w:rPr>
          <w:noProof/>
        </w:rPr>
        <w:t>Peter Stanley</w:t>
      </w:r>
    </w:p>
    <w:p w:rsidR="007C4EAB" w:rsidRDefault="007C4EAB">
      <w:pPr>
        <w:pStyle w:val="RecipientAddress"/>
        <w:rPr>
          <w:noProof/>
        </w:rPr>
      </w:pPr>
      <w:r>
        <w:rPr>
          <w:noProof/>
        </w:rPr>
        <w:t>Aggregated Chemicals</w:t>
      </w:r>
    </w:p>
    <w:p w:rsidR="007C4EAB" w:rsidRDefault="007C4EAB">
      <w:pPr>
        <w:pStyle w:val="RecipientAddress"/>
      </w:pPr>
      <w:r>
        <w:rPr>
          <w:noProof/>
        </w:rPr>
        <w:t>Champion Plaza</w:t>
      </w:r>
    </w:p>
    <w:p w:rsidR="007C4EAB" w:rsidRDefault="007C4EAB">
      <w:r>
        <w:rPr>
          <w:noProof/>
        </w:rPr>
        <w:t>Dear Pete</w:t>
      </w:r>
    </w:p>
    <w:sdt>
      <w:sdtPr>
        <w:alias w:val="Type the body of the letter"/>
        <w:tag w:val="Type the body of the letter"/>
        <w:id w:val="1333251727"/>
        <w:placeholder>
          <w:docPart w:val="9481AD8B22C9431BABF665583FCCF3B7"/>
        </w:placeholder>
        <w:temporary/>
        <w:showingPlcHdr/>
      </w:sdtPr>
      <w:sdtContent>
        <w:p w:rsidR="007C4EAB" w:rsidRDefault="007C4EA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C4EAB" w:rsidRDefault="007C4EAB">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7C4EAB" w:rsidRDefault="007C4EAB">
          <w:pPr>
            <w:rPr>
              <w:b/>
              <w:bCs/>
            </w:rPr>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sdtContent>
    </w:sdt>
    <w:p w:rsidR="007C4EAB" w:rsidRDefault="007C4EAB">
      <w:pPr>
        <w:pStyle w:val="Closing"/>
      </w:pPr>
      <w:r>
        <w:t>Regards</w:t>
      </w:r>
    </w:p>
    <w:sdt>
      <w:sdtPr>
        <w:id w:val="-1533806353"/>
        <w:placeholder>
          <w:docPart w:val="A81F4F46F12C4AC68180A6991BA9A81E"/>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ignature"/>
          </w:pPr>
          <w:r>
            <w:t>Toby Arnott</w:t>
          </w:r>
        </w:p>
      </w:sdtContent>
    </w:sdt>
    <w:p w:rsidR="007C4EAB" w:rsidRDefault="007C4EAB">
      <w:pPr>
        <w:pStyle w:val="Signature"/>
      </w:pPr>
      <w:r>
        <w:t>Head of Customer Service</w:t>
      </w:r>
    </w:p>
    <w:sdt>
      <w:sdtPr>
        <w:id w:val="1173214648"/>
        <w:placeholder>
          <w:docPart w:val="DA7F9B376EAA4DC8BA27DE4DE0BEDE65"/>
        </w:placeholder>
        <w:dataBinding w:prefixMappings="xmlns:ns0='http://schemas.openxmlformats.org/officeDocument/2006/extended-properties' " w:xpath="/ns0:Properties[1]/ns0:Company[1]" w:storeItemID="{6668398D-A668-4E3E-A5EB-62B293D839F1}"/>
        <w:text/>
      </w:sdtPr>
      <w:sdtContent>
        <w:p w:rsidR="007C4EAB" w:rsidRDefault="007C4EAB">
          <w:pPr>
            <w:pStyle w:val="Signature"/>
            <w:sectPr w:rsidR="007C4EAB" w:rsidSect="007C4EAB">
              <w:footerReference w:type="even" r:id="rId12"/>
              <w:footerReference w:type="default" r:id="rId13"/>
              <w:headerReference w:type="first" r:id="rId14"/>
              <w:pgSz w:w="12240" w:h="15840" w:code="1"/>
              <w:pgMar w:top="1440" w:right="1440" w:bottom="1440" w:left="1440" w:header="720" w:footer="720" w:gutter="0"/>
              <w:pgNumType w:start="1"/>
              <w:cols w:space="360"/>
              <w:titlePg/>
              <w:docGrid w:linePitch="360"/>
            </w:sectPr>
          </w:pPr>
          <w:r>
            <w:t>Acme Engineering Inc.</w:t>
          </w:r>
        </w:p>
      </w:sdtContent>
    </w:sdt>
    <w:p w:rsidR="007C4EAB" w:rsidRDefault="007C4EAB">
      <w:r>
        <w:rPr>
          <w:noProof/>
          <w:lang w:eastAsia="en-US" w:bidi="ar-SA"/>
        </w:rPr>
        <w:lastRenderedPageBreak/>
        <mc:AlternateContent>
          <mc:Choice Requires="wps">
            <w:drawing>
              <wp:anchor distT="0" distB="0" distL="114300" distR="114300" simplePos="0" relativeHeight="251663360"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_x0000_s1028" style="position:absolute;margin-left:0;margin-top:0;width:559.75pt;height:19.05pt;z-index:251663360;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v:textbox>
                <w10:wrap anchorx="margin" anchory="margin"/>
              </v:rect>
            </w:pict>
          </mc:Fallback>
        </mc:AlternateContent>
      </w:r>
    </w:p>
    <w:sdt>
      <w:sdtPr>
        <w:id w:val="1188259838"/>
        <w:placeholder>
          <w:docPart w:val="A1EE971A6EF14C6E98E5419ABB7A6BFC"/>
        </w:placeholder>
        <w:dataBinding w:prefixMappings="xmlns:ns0='http://schemas.microsoft.com/office/2006/coverPageProps'" w:xpath="/ns0:CoverPageProperties[1]/ns0:PublishDate[1]" w:storeItemID="{55AF091B-3C7A-41E3-B477-F2FDAA23CFDA}"/>
        <w:date w:fullDate="2013-01-10T00:00:00Z">
          <w:dateFormat w:val="M/d/yyyy"/>
          <w:lid w:val="en-US"/>
          <w:storeMappedDataAs w:val="dateTime"/>
          <w:calendar w:val="gregorian"/>
        </w:date>
      </w:sdtPr>
      <w:sdtContent>
        <w:p w:rsidR="007C4EAB" w:rsidRDefault="007C4EAB">
          <w:pPr>
            <w:pStyle w:val="DateText"/>
          </w:pPr>
          <w:r>
            <w:t>1/10/2013</w:t>
          </w:r>
        </w:p>
      </w:sdtContent>
    </w:sdt>
    <w:sdt>
      <w:sdtPr>
        <w:id w:val="-485708702"/>
        <w:placeholder>
          <w:docPart w:val="626E2C4C15194C039136B85865287C7C"/>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enderAddress"/>
          </w:pPr>
          <w:r>
            <w:t>Toby Arnott</w:t>
          </w:r>
        </w:p>
      </w:sdtContent>
    </w:sdt>
    <w:sdt>
      <w:sdtPr>
        <w:id w:val="2075694069"/>
        <w:placeholder>
          <w:docPart w:val="D753B032DD644160A9D198B7911BADF2"/>
        </w:placeholder>
        <w:dataBinding w:prefixMappings="xmlns:ns0='http://schemas.openxmlformats.org/officeDocument/2006/extended-properties' " w:xpath="/ns0:Properties[1]/ns0:Company[1]" w:storeItemID="{6668398D-A668-4E3E-A5EB-62B293D839F1}"/>
        <w:text/>
      </w:sdtPr>
      <w:sdtContent>
        <w:p w:rsidR="007C4EAB" w:rsidRDefault="007C4EAB">
          <w:pPr>
            <w:pStyle w:val="SenderAddress"/>
          </w:pPr>
          <w:r>
            <w:t>Acme Engineering Inc.</w:t>
          </w:r>
        </w:p>
      </w:sdtContent>
    </w:sdt>
    <w:p w:rsidR="007C4EAB" w:rsidRDefault="007C4EAB">
      <w:pPr>
        <w:pStyle w:val="SenderAddress"/>
      </w:pPr>
      <w:r>
        <w:t>The Old Barn</w:t>
      </w:r>
    </w:p>
    <w:p w:rsidR="007C4EAB" w:rsidRDefault="007C4EAB">
      <w:pPr>
        <w:pStyle w:val="SenderAddress"/>
      </w:pPr>
      <w:r>
        <w:t>Portland</w:t>
      </w:r>
    </w:p>
    <w:p w:rsidR="007C4EAB" w:rsidRDefault="007C4EAB">
      <w:pPr>
        <w:pStyle w:val="SenderAddress"/>
      </w:pPr>
      <w:r>
        <w:t>Oregon</w:t>
      </w:r>
    </w:p>
    <w:p w:rsidR="007C4EAB" w:rsidRDefault="007C4EAB">
      <w:pPr>
        <w:pStyle w:val="RecipientAddress"/>
        <w:rPr>
          <w:noProof/>
        </w:rPr>
      </w:pPr>
      <w:r>
        <w:rPr>
          <w:noProof/>
        </w:rPr>
        <w:t>Emelia Sanchez</w:t>
      </w:r>
    </w:p>
    <w:p w:rsidR="007C4EAB" w:rsidRDefault="007C4EAB">
      <w:pPr>
        <w:pStyle w:val="RecipientAddress"/>
        <w:rPr>
          <w:noProof/>
        </w:rPr>
      </w:pPr>
      <w:r>
        <w:rPr>
          <w:noProof/>
        </w:rPr>
        <w:t>Western Foods</w:t>
      </w:r>
    </w:p>
    <w:p w:rsidR="007C4EAB" w:rsidRDefault="007C4EAB">
      <w:pPr>
        <w:pStyle w:val="RecipientAddress"/>
      </w:pPr>
      <w:r>
        <w:rPr>
          <w:noProof/>
        </w:rPr>
        <w:t>Piedmont Terrace</w:t>
      </w:r>
    </w:p>
    <w:p w:rsidR="007C4EAB" w:rsidRDefault="007C4EAB">
      <w:r>
        <w:rPr>
          <w:noProof/>
        </w:rPr>
        <w:t>Dear Dr Sanchez</w:t>
      </w:r>
    </w:p>
    <w:sdt>
      <w:sdtPr>
        <w:alias w:val="Type the body of the letter"/>
        <w:tag w:val="Type the body of the letter"/>
        <w:id w:val="1949498249"/>
        <w:placeholder>
          <w:docPart w:val="A25CC26E0AC748B2A23440030510B1AC"/>
        </w:placeholder>
        <w:temporary/>
        <w:showingPlcHdr/>
      </w:sdtPr>
      <w:sdtContent>
        <w:p w:rsidR="007C4EAB" w:rsidRDefault="007C4EA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C4EAB" w:rsidRDefault="007C4EAB">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7C4EAB" w:rsidRDefault="007C4EAB">
          <w:pPr>
            <w:rPr>
              <w:b/>
              <w:bCs/>
            </w:rPr>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sdtContent>
    </w:sdt>
    <w:p w:rsidR="007C4EAB" w:rsidRDefault="007C4EAB">
      <w:pPr>
        <w:pStyle w:val="Closing"/>
      </w:pPr>
      <w:r>
        <w:t>Regards</w:t>
      </w:r>
    </w:p>
    <w:sdt>
      <w:sdtPr>
        <w:id w:val="378833813"/>
        <w:placeholder>
          <w:docPart w:val="626E2C4C15194C039136B85865287C7C"/>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ignature"/>
          </w:pPr>
          <w:r>
            <w:t>Toby Arnott</w:t>
          </w:r>
        </w:p>
      </w:sdtContent>
    </w:sdt>
    <w:p w:rsidR="007C4EAB" w:rsidRDefault="007C4EAB">
      <w:pPr>
        <w:pStyle w:val="Signature"/>
      </w:pPr>
      <w:r>
        <w:t>Head of Customer Service</w:t>
      </w:r>
    </w:p>
    <w:sdt>
      <w:sdtPr>
        <w:id w:val="732438471"/>
        <w:placeholder>
          <w:docPart w:val="D753B032DD644160A9D198B7911BADF2"/>
        </w:placeholder>
        <w:dataBinding w:prefixMappings="xmlns:ns0='http://schemas.openxmlformats.org/officeDocument/2006/extended-properties' " w:xpath="/ns0:Properties[1]/ns0:Company[1]" w:storeItemID="{6668398D-A668-4E3E-A5EB-62B293D839F1}"/>
        <w:text/>
      </w:sdtPr>
      <w:sdtContent>
        <w:p w:rsidR="007C4EAB" w:rsidRDefault="007C4EAB">
          <w:pPr>
            <w:pStyle w:val="Signature"/>
            <w:sectPr w:rsidR="007C4EAB" w:rsidSect="007C4EAB">
              <w:footerReference w:type="even" r:id="rId15"/>
              <w:footerReference w:type="default" r:id="rId16"/>
              <w:headerReference w:type="first" r:id="rId17"/>
              <w:pgSz w:w="12240" w:h="15840" w:code="1"/>
              <w:pgMar w:top="1440" w:right="1440" w:bottom="1440" w:left="1440" w:header="720" w:footer="720" w:gutter="0"/>
              <w:pgNumType w:start="1"/>
              <w:cols w:space="360"/>
              <w:titlePg/>
              <w:docGrid w:linePitch="360"/>
            </w:sectPr>
          </w:pPr>
          <w:r>
            <w:t>Acme Engineering Inc.</w:t>
          </w:r>
        </w:p>
      </w:sdtContent>
    </w:sdt>
    <w:p w:rsidR="007C4EAB" w:rsidRDefault="007C4EAB">
      <w:r>
        <w:rPr>
          <w:noProof/>
          <w:lang w:eastAsia="en-US" w:bidi="ar-SA"/>
        </w:rPr>
        <w:lastRenderedPageBreak/>
        <mc:AlternateContent>
          <mc:Choice Requires="wps">
            <w:drawing>
              <wp:anchor distT="0" distB="0" distL="114300" distR="114300" simplePos="0" relativeHeight="251665408"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_x0000_s1029" style="position:absolute;margin-left:0;margin-top:0;width:559.75pt;height:19.05pt;z-index:251665408;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v:textbox>
                <w10:wrap anchorx="margin" anchory="margin"/>
              </v:rect>
            </w:pict>
          </mc:Fallback>
        </mc:AlternateContent>
      </w:r>
    </w:p>
    <w:sdt>
      <w:sdtPr>
        <w:id w:val="587122743"/>
        <w:placeholder>
          <w:docPart w:val="F1D6423C96E84CD6B016B8646122DE3B"/>
        </w:placeholder>
        <w:dataBinding w:prefixMappings="xmlns:ns0='http://schemas.microsoft.com/office/2006/coverPageProps'" w:xpath="/ns0:CoverPageProperties[1]/ns0:PublishDate[1]" w:storeItemID="{55AF091B-3C7A-41E3-B477-F2FDAA23CFDA}"/>
        <w:date w:fullDate="2013-01-10T00:00:00Z">
          <w:dateFormat w:val="M/d/yyyy"/>
          <w:lid w:val="en-US"/>
          <w:storeMappedDataAs w:val="dateTime"/>
          <w:calendar w:val="gregorian"/>
        </w:date>
      </w:sdtPr>
      <w:sdtContent>
        <w:p w:rsidR="007C4EAB" w:rsidRDefault="007C4EAB">
          <w:pPr>
            <w:pStyle w:val="DateText"/>
          </w:pPr>
          <w:r>
            <w:t>1/10/2013</w:t>
          </w:r>
        </w:p>
      </w:sdtContent>
    </w:sdt>
    <w:sdt>
      <w:sdtPr>
        <w:id w:val="1205905585"/>
        <w:placeholder>
          <w:docPart w:val="85FBF548172040BEA4CD70128C95DBD2"/>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enderAddress"/>
          </w:pPr>
          <w:r>
            <w:t>Toby Arnott</w:t>
          </w:r>
        </w:p>
      </w:sdtContent>
    </w:sdt>
    <w:sdt>
      <w:sdtPr>
        <w:id w:val="-296685490"/>
        <w:placeholder>
          <w:docPart w:val="740F1E83E9C54EFD9361458803C46C9D"/>
        </w:placeholder>
        <w:dataBinding w:prefixMappings="xmlns:ns0='http://schemas.openxmlformats.org/officeDocument/2006/extended-properties' " w:xpath="/ns0:Properties[1]/ns0:Company[1]" w:storeItemID="{6668398D-A668-4E3E-A5EB-62B293D839F1}"/>
        <w:text/>
      </w:sdtPr>
      <w:sdtContent>
        <w:p w:rsidR="007C4EAB" w:rsidRDefault="007C4EAB">
          <w:pPr>
            <w:pStyle w:val="SenderAddress"/>
          </w:pPr>
          <w:r>
            <w:t>Acme Engineering Inc.</w:t>
          </w:r>
        </w:p>
      </w:sdtContent>
    </w:sdt>
    <w:p w:rsidR="007C4EAB" w:rsidRDefault="007C4EAB">
      <w:pPr>
        <w:pStyle w:val="SenderAddress"/>
      </w:pPr>
      <w:r>
        <w:t>The Old Barn</w:t>
      </w:r>
    </w:p>
    <w:p w:rsidR="007C4EAB" w:rsidRDefault="007C4EAB">
      <w:pPr>
        <w:pStyle w:val="SenderAddress"/>
      </w:pPr>
      <w:r>
        <w:t>Portland</w:t>
      </w:r>
    </w:p>
    <w:p w:rsidR="007C4EAB" w:rsidRDefault="007C4EAB">
      <w:pPr>
        <w:pStyle w:val="SenderAddress"/>
      </w:pPr>
      <w:r>
        <w:t>Oregon</w:t>
      </w:r>
    </w:p>
    <w:p w:rsidR="007C4EAB" w:rsidRDefault="007C4EAB">
      <w:pPr>
        <w:pStyle w:val="RecipientAddress"/>
        <w:rPr>
          <w:noProof/>
        </w:rPr>
      </w:pPr>
      <w:r>
        <w:rPr>
          <w:noProof/>
        </w:rPr>
        <w:t>Petra Markowicz</w:t>
      </w:r>
    </w:p>
    <w:p w:rsidR="007C4EAB" w:rsidRDefault="007C4EAB">
      <w:pPr>
        <w:pStyle w:val="RecipientAddress"/>
        <w:rPr>
          <w:noProof/>
        </w:rPr>
      </w:pPr>
      <w:r>
        <w:rPr>
          <w:noProof/>
        </w:rPr>
        <w:t>United Services</w:t>
      </w:r>
    </w:p>
    <w:p w:rsidR="007C4EAB" w:rsidRDefault="007C4EAB">
      <w:pPr>
        <w:pStyle w:val="RecipientAddress"/>
      </w:pPr>
      <w:r>
        <w:rPr>
          <w:noProof/>
        </w:rPr>
        <w:t>1125 Pacific Heights</w:t>
      </w:r>
    </w:p>
    <w:p w:rsidR="007C4EAB" w:rsidRDefault="007C4EAB">
      <w:r>
        <w:rPr>
          <w:noProof/>
        </w:rPr>
        <w:t>Hello Petra</w:t>
      </w:r>
    </w:p>
    <w:sdt>
      <w:sdtPr>
        <w:alias w:val="Type the body of the letter"/>
        <w:tag w:val="Type the body of the letter"/>
        <w:id w:val="1226726228"/>
        <w:placeholder>
          <w:docPart w:val="90B416657A924E9E9DED1BF6CBC3001D"/>
        </w:placeholder>
        <w:temporary/>
        <w:showingPlcHdr/>
      </w:sdtPr>
      <w:sdtContent>
        <w:p w:rsidR="007C4EAB" w:rsidRDefault="007C4EA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C4EAB" w:rsidRDefault="007C4EAB">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7C4EAB" w:rsidRDefault="007C4EAB">
          <w:pPr>
            <w:rPr>
              <w:b/>
              <w:bCs/>
            </w:rPr>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sdtContent>
    </w:sdt>
    <w:p w:rsidR="007C4EAB" w:rsidRDefault="007C4EAB">
      <w:pPr>
        <w:pStyle w:val="Closing"/>
      </w:pPr>
      <w:r>
        <w:t>Regards</w:t>
      </w:r>
    </w:p>
    <w:sdt>
      <w:sdtPr>
        <w:id w:val="-183432263"/>
        <w:placeholder>
          <w:docPart w:val="85FBF548172040BEA4CD70128C95DBD2"/>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ignature"/>
          </w:pPr>
          <w:r>
            <w:t>Toby Arnott</w:t>
          </w:r>
        </w:p>
      </w:sdtContent>
    </w:sdt>
    <w:p w:rsidR="007C4EAB" w:rsidRDefault="007C4EAB">
      <w:pPr>
        <w:pStyle w:val="Signature"/>
      </w:pPr>
      <w:r>
        <w:t>Head of Customer Service</w:t>
      </w:r>
    </w:p>
    <w:sdt>
      <w:sdtPr>
        <w:id w:val="-67192199"/>
        <w:placeholder>
          <w:docPart w:val="740F1E83E9C54EFD9361458803C46C9D"/>
        </w:placeholder>
        <w:dataBinding w:prefixMappings="xmlns:ns0='http://schemas.openxmlformats.org/officeDocument/2006/extended-properties' " w:xpath="/ns0:Properties[1]/ns0:Company[1]" w:storeItemID="{6668398D-A668-4E3E-A5EB-62B293D839F1}"/>
        <w:text/>
      </w:sdtPr>
      <w:sdtContent>
        <w:p w:rsidR="007C4EAB" w:rsidRDefault="007C4EAB">
          <w:pPr>
            <w:pStyle w:val="Signature"/>
            <w:sectPr w:rsidR="007C4EAB" w:rsidSect="007C4EAB">
              <w:footerReference w:type="even" r:id="rId18"/>
              <w:footerReference w:type="default" r:id="rId19"/>
              <w:headerReference w:type="first" r:id="rId20"/>
              <w:pgSz w:w="12240" w:h="15840" w:code="1"/>
              <w:pgMar w:top="1440" w:right="1440" w:bottom="1440" w:left="1440" w:header="720" w:footer="720" w:gutter="0"/>
              <w:pgNumType w:start="1"/>
              <w:cols w:space="360"/>
              <w:titlePg/>
              <w:docGrid w:linePitch="360"/>
            </w:sectPr>
          </w:pPr>
          <w:r>
            <w:t>Acme Engineering Inc.</w:t>
          </w:r>
        </w:p>
      </w:sdtContent>
    </w:sdt>
    <w:p w:rsidR="007C4EAB" w:rsidRDefault="007C4EAB">
      <w:r>
        <w:rPr>
          <w:noProof/>
          <w:lang w:eastAsia="en-US" w:bidi="ar-SA"/>
        </w:rPr>
        <w:lastRenderedPageBreak/>
        <mc:AlternateContent>
          <mc:Choice Requires="wps">
            <w:drawing>
              <wp:anchor distT="0" distB="0" distL="114300" distR="114300" simplePos="0" relativeHeight="251667456" behindDoc="0" locked="0" layoutInCell="0" allowOverlap="1" wp14:editId="2A3D5B55">
                <wp:simplePos x="0" y="0"/>
                <wp:positionH relativeFrom="margin">
                  <wp:align>center</wp:align>
                </wp:positionH>
                <wp:positionV relativeFrom="margin">
                  <wp:align>top</wp:align>
                </wp:positionV>
                <wp:extent cx="7108825" cy="241935"/>
                <wp:effectExtent l="0" t="0" r="3175" b="0"/>
                <wp:wrapNone/>
                <wp:docPr id="4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193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_x0000_s1030" style="position:absolute;margin-left:0;margin-top:0;width:559.75pt;height:19.05pt;z-index:251667456;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" o:allowincell="f" filled="f" stroked="f">
                <v:textbox style="mso-fit-shape-to-text:t" inset="0,0,0,0">
                  <w:txbxContent>
                    <w:tbl>
                      <w:tblPr>
                        <w:tblW w:w="5000" w:type="pct"/>
                        <w:jc w:val="center"/>
                        <w:tblCellMar>
                          <w:left w:w="0" w:type="dxa"/>
                          <w:right w:w="0" w:type="dxa"/>
                        </w:tblCellMar>
                        <w:tblLook w:val="04A0" w:firstRow="1" w:lastRow="0" w:firstColumn="1" w:lastColumn="0" w:noHBand="0" w:noVBand="1"/>
                      </w:tblPr>
                      <w:tblGrid>
                        <w:gridCol w:w="11200"/>
                      </w:tblGrid>
                      <w:tr w:rsidR="007C4EAB">
                        <w:trPr>
                          <w:jc w:val="center"/>
                        </w:trPr>
                        <w:tc>
                          <w:tcPr>
                            <w:tcW w:w="0" w:type="auto"/>
                            <w:shd w:val="clear" w:color="auto" w:fill="F4B29B" w:themeFill="accent1" w:themeFillTint="66"/>
                            <w:vAlign w:val="center"/>
                          </w:tcPr>
                          <w:p w:rsidR="007C4EAB" w:rsidRDefault="007C4EAB">
                            <w:pPr>
                              <w:pStyle w:val="NoSpacing"/>
                              <w:rPr>
                                <w:sz w:val="8"/>
                                <w:szCs w:val="8"/>
                              </w:rPr>
                            </w:pPr>
                          </w:p>
                        </w:tc>
                      </w:tr>
                      <w:tr w:rsidR="007C4EAB">
                        <w:trPr>
                          <w:jc w:val="center"/>
                        </w:trPr>
                        <w:tc>
                          <w:tcPr>
                            <w:tcW w:w="0" w:type="auto"/>
                            <w:shd w:val="clear" w:color="auto" w:fill="D34817" w:themeFill="accent1"/>
                            <w:vAlign w:val="center"/>
                          </w:tcPr>
                          <w:p w:rsidR="007C4EAB" w:rsidRDefault="007C4EAB">
                            <w:pPr>
                              <w:pStyle w:val="NoSpacing"/>
                              <w:rPr>
                                <w:sz w:val="16"/>
                                <w:szCs w:val="16"/>
                              </w:rPr>
                            </w:pPr>
                          </w:p>
                        </w:tc>
                      </w:tr>
                      <w:tr w:rsidR="007C4EAB">
                        <w:trPr>
                          <w:jc w:val="center"/>
                        </w:trPr>
                        <w:tc>
                          <w:tcPr>
                            <w:tcW w:w="0" w:type="auto"/>
                            <w:shd w:val="clear" w:color="auto" w:fill="918485" w:themeFill="accent5"/>
                            <w:vAlign w:val="center"/>
                          </w:tcPr>
                          <w:p w:rsidR="007C4EAB" w:rsidRDefault="007C4EAB">
                            <w:pPr>
                              <w:pStyle w:val="NoSpacing"/>
                              <w:rPr>
                                <w:sz w:val="8"/>
                                <w:szCs w:val="8"/>
                              </w:rPr>
                            </w:pPr>
                          </w:p>
                        </w:tc>
                      </w:tr>
                    </w:tbl>
                    <w:p w:rsidR="007C4EAB" w:rsidRDefault="007C4EAB">
                      <w:pPr>
                        <w:spacing w:after="0" w:line="14" w:lineRule="exact"/>
                        <w:rPr>
                          <w:sz w:val="8"/>
                          <w:szCs w:val="8"/>
                        </w:rPr>
                      </w:pPr>
                    </w:p>
                  </w:txbxContent>
                </v:textbox>
                <w10:wrap anchorx="margin" anchory="margin"/>
              </v:rect>
            </w:pict>
          </mc:Fallback>
        </mc:AlternateContent>
      </w:r>
    </w:p>
    <w:sdt>
      <w:sdtPr>
        <w:id w:val="-124845250"/>
        <w:placeholder>
          <w:docPart w:val="D5E9927F071D4373A90569344C8D7450"/>
        </w:placeholder>
        <w:dataBinding w:prefixMappings="xmlns:ns0='http://schemas.microsoft.com/office/2006/coverPageProps'" w:xpath="/ns0:CoverPageProperties[1]/ns0:PublishDate[1]" w:storeItemID="{55AF091B-3C7A-41E3-B477-F2FDAA23CFDA}"/>
        <w:date w:fullDate="2013-01-10T00:00:00Z">
          <w:dateFormat w:val="M/d/yyyy"/>
          <w:lid w:val="en-US"/>
          <w:storeMappedDataAs w:val="dateTime"/>
          <w:calendar w:val="gregorian"/>
        </w:date>
      </w:sdtPr>
      <w:sdtContent>
        <w:p w:rsidR="007C4EAB" w:rsidRDefault="007C4EAB">
          <w:pPr>
            <w:pStyle w:val="DateText"/>
          </w:pPr>
          <w:r>
            <w:t>1/10/2013</w:t>
          </w:r>
        </w:p>
      </w:sdtContent>
    </w:sdt>
    <w:sdt>
      <w:sdtPr>
        <w:id w:val="-1695380692"/>
        <w:placeholder>
          <w:docPart w:val="EC370500A66A4171BD2AACF9C8A54766"/>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enderAddress"/>
          </w:pPr>
          <w:r>
            <w:t>Toby Arnott</w:t>
          </w:r>
        </w:p>
      </w:sdtContent>
    </w:sdt>
    <w:sdt>
      <w:sdtPr>
        <w:id w:val="1761789280"/>
        <w:placeholder>
          <w:docPart w:val="C3B9AEB088DD4A7AA82A9B2A57259D91"/>
        </w:placeholder>
        <w:dataBinding w:prefixMappings="xmlns:ns0='http://schemas.openxmlformats.org/officeDocument/2006/extended-properties' " w:xpath="/ns0:Properties[1]/ns0:Company[1]" w:storeItemID="{6668398D-A668-4E3E-A5EB-62B293D839F1}"/>
        <w:text/>
      </w:sdtPr>
      <w:sdtContent>
        <w:p w:rsidR="007C4EAB" w:rsidRDefault="007C4EAB">
          <w:pPr>
            <w:pStyle w:val="SenderAddress"/>
          </w:pPr>
          <w:r>
            <w:t>Acme Engineering Inc.</w:t>
          </w:r>
        </w:p>
      </w:sdtContent>
    </w:sdt>
    <w:p w:rsidR="007C4EAB" w:rsidRDefault="007C4EAB">
      <w:pPr>
        <w:pStyle w:val="SenderAddress"/>
      </w:pPr>
      <w:r>
        <w:t>The Old Barn</w:t>
      </w:r>
    </w:p>
    <w:p w:rsidR="007C4EAB" w:rsidRDefault="007C4EAB">
      <w:pPr>
        <w:pStyle w:val="SenderAddress"/>
      </w:pPr>
      <w:r>
        <w:t>Portland</w:t>
      </w:r>
    </w:p>
    <w:p w:rsidR="007C4EAB" w:rsidRDefault="007C4EAB">
      <w:pPr>
        <w:pStyle w:val="SenderAddress"/>
      </w:pPr>
      <w:r>
        <w:t>Oregon</w:t>
      </w:r>
    </w:p>
    <w:p w:rsidR="007C4EAB" w:rsidRDefault="007C4EAB">
      <w:pPr>
        <w:pStyle w:val="RecipientAddress"/>
        <w:rPr>
          <w:noProof/>
        </w:rPr>
      </w:pPr>
      <w:r>
        <w:rPr>
          <w:noProof/>
        </w:rPr>
        <w:t>James Travers</w:t>
      </w:r>
    </w:p>
    <w:p w:rsidR="007C4EAB" w:rsidRDefault="007C4EAB">
      <w:pPr>
        <w:pStyle w:val="RecipientAddress"/>
        <w:rPr>
          <w:noProof/>
        </w:rPr>
      </w:pPr>
      <w:r>
        <w:rPr>
          <w:noProof/>
        </w:rPr>
        <w:t>Cook County Council</w:t>
      </w:r>
    </w:p>
    <w:p w:rsidR="007C4EAB" w:rsidRDefault="007C4EAB">
      <w:pPr>
        <w:pStyle w:val="RecipientAddress"/>
      </w:pPr>
      <w:r>
        <w:rPr>
          <w:noProof/>
        </w:rPr>
        <w:t>Council Offices</w:t>
      </w:r>
    </w:p>
    <w:p w:rsidR="007C4EAB" w:rsidRDefault="007C4EAB">
      <w:r>
        <w:rPr>
          <w:noProof/>
        </w:rPr>
        <w:t>Dear Jim</w:t>
      </w:r>
    </w:p>
    <w:sdt>
      <w:sdtPr>
        <w:alias w:val="Type the body of the letter"/>
        <w:tag w:val="Type the body of the letter"/>
        <w:id w:val="1818694583"/>
        <w:placeholder>
          <w:docPart w:val="547AEF924F204700820830A016D58955"/>
        </w:placeholder>
        <w:temporary/>
        <w:showingPlcHdr/>
      </w:sdtPr>
      <w:sdtContent>
        <w:p w:rsidR="007C4EAB" w:rsidRDefault="007C4EA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C4EAB" w:rsidRDefault="007C4EAB">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7C4EAB" w:rsidRDefault="007C4EAB">
          <w:pPr>
            <w:rPr>
              <w:b/>
              <w:bCs/>
            </w:rPr>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sdtContent>
    </w:sdt>
    <w:p w:rsidR="007C4EAB" w:rsidRDefault="007C4EAB">
      <w:pPr>
        <w:pStyle w:val="Closing"/>
      </w:pPr>
      <w:r>
        <w:t>Regards</w:t>
      </w:r>
    </w:p>
    <w:sdt>
      <w:sdtPr>
        <w:id w:val="-1879231118"/>
        <w:placeholder>
          <w:docPart w:val="EC370500A66A4171BD2AACF9C8A54766"/>
        </w:placeholder>
        <w:dataBinding w:prefixMappings="xmlns:ns0='http://purl.org/dc/elements/1.1/' xmlns:ns1='http://schemas.openxmlformats.org/package/2006/metadata/core-properties' " w:xpath="/ns1:coreProperties[1]/ns0:creator[1]" w:storeItemID="{6C3C8BC8-F283-45AE-878A-BAB7291924A1}"/>
        <w:text/>
      </w:sdtPr>
      <w:sdtContent>
        <w:p w:rsidR="007C4EAB" w:rsidRDefault="007C4EAB">
          <w:pPr>
            <w:pStyle w:val="Signature"/>
          </w:pPr>
          <w:r>
            <w:t>Toby Arnott</w:t>
          </w:r>
        </w:p>
      </w:sdtContent>
    </w:sdt>
    <w:p w:rsidR="007C4EAB" w:rsidRDefault="007C4EAB">
      <w:pPr>
        <w:pStyle w:val="Signature"/>
      </w:pPr>
      <w:r>
        <w:t>Head of Customer Service</w:t>
      </w:r>
    </w:p>
    <w:sdt>
      <w:sdtPr>
        <w:id w:val="-1748181144"/>
        <w:placeholder>
          <w:docPart w:val="C3B9AEB088DD4A7AA82A9B2A57259D91"/>
        </w:placeholder>
        <w:dataBinding w:prefixMappings="xmlns:ns0='http://schemas.openxmlformats.org/officeDocument/2006/extended-properties' " w:xpath="/ns0:Properties[1]/ns0:Company[1]" w:storeItemID="{6668398D-A668-4E3E-A5EB-62B293D839F1}"/>
        <w:text/>
      </w:sdtPr>
      <w:sdtContent>
        <w:p w:rsidR="007C4EAB" w:rsidRDefault="007C4EAB">
          <w:pPr>
            <w:pStyle w:val="Signature"/>
            <w:sectPr w:rsidR="007C4EAB" w:rsidSect="007C4EAB">
              <w:footerReference w:type="even" r:id="rId21"/>
              <w:footerReference w:type="default" r:id="rId22"/>
              <w:headerReference w:type="first" r:id="rId23"/>
              <w:pgSz w:w="12240" w:h="15840" w:code="1"/>
              <w:pgMar w:top="1440" w:right="1440" w:bottom="1440" w:left="1440" w:header="720" w:footer="720" w:gutter="0"/>
              <w:pgNumType w:start="1"/>
              <w:cols w:space="360"/>
              <w:titlePg/>
              <w:docGrid w:linePitch="360"/>
            </w:sectPr>
          </w:pPr>
          <w:r>
            <w:t>Acme Engineering Inc.</w:t>
          </w:r>
        </w:p>
      </w:sdtContent>
    </w:sdt>
    <w:p w:rsidR="007C4EAB" w:rsidRDefault="007C4EAB">
      <w:pPr>
        <w:pStyle w:val="Signature"/>
      </w:pPr>
    </w:p>
    <w:sectPr w:rsidR="007C4EAB" w:rsidSect="007C4EAB">
      <w:footerReference w:type="even" r:id="rId24"/>
      <w:footerReference w:type="default" r:id="rId25"/>
      <w:headerReference w:type="first" r:id="rId26"/>
      <w:type w:val="continuous"/>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95" w:rsidRDefault="00280795">
      <w:pPr>
        <w:spacing w:after="0" w:line="240" w:lineRule="auto"/>
      </w:pPr>
      <w:r>
        <w:separator/>
      </w:r>
    </w:p>
  </w:endnote>
  <w:endnote w:type="continuationSeparator" w:id="0">
    <w:p w:rsidR="00280795" w:rsidRDefault="00280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GothicM">
    <w:charset w:val="80"/>
    <w:family w:val="modern"/>
    <w:pitch w:val="fixed"/>
    <w:sig w:usb0="80000281" w:usb1="28C76CF8" w:usb2="00000010" w:usb3="00000000" w:csb0="00020000" w:csb1="00000000"/>
  </w:font>
  <w:font w:name="HGSoeiPresenceEB">
    <w:altName w:val="MS Mincho"/>
    <w:charset w:val="80"/>
    <w:family w:val="roman"/>
    <w:pitch w:val="fixed"/>
    <w:sig w:usb0="00000000"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Footer"/>
    </w:pPr>
    <w:r>
      <w:rPr>
        <w:noProof/>
        <w:lang w:eastAsia="en-US" w:bidi="ar-SA"/>
      </w:rPr>
      <mc:AlternateContent>
        <mc:Choice Requires="wps">
          <w:drawing>
            <wp:anchor distT="0" distB="0" distL="114300" distR="114300" simplePos="0" relativeHeight="251671552"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689993798"/>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2" o:spid="_x0000_s1031" style="position:absolute;margin-left:0;margin-top:0;width:41.85pt;height:9in;z-index:251671552;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" o:allowincell="f" filled="f" stroked="f">
              <v:textbox style="layout-flow:vertical;mso-layout-flow-alt:bottom-to-top" inset=",,8.64pt,10.8pt">
                <w:txbxContent>
                  <w:p w:rsidR="007C4EAB" w:rsidRDefault="007C4EAB">
                    <w:pPr>
                      <w:pStyle w:val="GrayText"/>
                    </w:pPr>
                    <w:sdt>
                      <w:sdtPr>
                        <w:id w:val="-689993798"/>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72576"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2992A99" id="AutoShape 24" o:spid="_x0000_s1026" style="position:absolute;margin-left:0;margin-top:0;width:561.15pt;height:742.85pt;z-index:25167257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zEMugIAALw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HjXMQy6&#10;AgAAvA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70528"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32" style="position:absolute;margin-left:0;margin-top:0;width:41pt;height:41pt;z-index:251670528;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rPr>
        <w:sz w:val="20"/>
      </w:rPr>
    </w:pPr>
    <w:r>
      <w:rPr>
        <w:noProof/>
        <w:sz w:val="10"/>
        <w:szCs w:val="10"/>
        <w:lang w:eastAsia="en-US" w:bidi="ar-SA"/>
      </w:rPr>
      <mc:AlternateContent>
        <mc:Choice Requires="wps">
          <w:drawing>
            <wp:anchor distT="0" distB="0" distL="114300" distR="114300" simplePos="0" relativeHeight="251702272"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4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1150491999"/>
                              <w:dataBinding w:prefixMappings="xmlns:ns0='http://schemas.openxmlformats.org/officeDocument/2006/extended-properties' " w:xpath="/ns0:Properties[1]/ns0:Company[1]" w:storeItemID="{6668398D-A668-4E3E-A5EB-62B293D839F1}"/>
                              <w:text/>
                            </w:sdtPr>
                            <w:sdtContent>
                              <w:r>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49" style="position:absolute;margin-left:-4.35pt;margin-top:0;width:46.85pt;height:9in;z-index:25170227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" o:allowincell="f" filled="f" stroked="f">
              <v:textbox style="layout-flow:vertical;mso-layout-flow-alt:bottom-to-top" inset=",,8.64pt,10.8pt">
                <w:txbxContent>
                  <w:p w:rsidR="007C4EAB" w:rsidRDefault="007C4EAB">
                    <w:pPr>
                      <w:pStyle w:val="GrayText"/>
                    </w:pPr>
                    <w:sdt>
                      <w:sdtPr>
                        <w:id w:val="1150491999"/>
                        <w:dataBinding w:prefixMappings="xmlns:ns0='http://schemas.openxmlformats.org/officeDocument/2006/extended-properties' " w:xpath="/ns0:Properties[1]/ns0:Company[1]" w:storeItemID="{6668398D-A668-4E3E-A5EB-62B293D839F1}"/>
                        <w:text/>
                      </w:sdtPr>
                      <w:sdtContent>
                        <w:r>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701248"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4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A275657" id="AutoShape 21" o:spid="_x0000_s1026" style="position:absolute;margin-left:0;margin-top:0;width:561.15pt;height:742.85pt;z-index:25170124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HZUuQ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700224"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4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0" style="position:absolute;margin-left:-10.2pt;margin-top:0;width:41pt;height:41pt;z-index:25170022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p w:rsidR="007C4EAB" w:rsidRDefault="007C4EAB">
    <w:pPr>
      <w:pStyle w:val="Footer"/>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7B9" w:rsidRDefault="0057244E">
    <w:pPr>
      <w:pStyle w:val="Footer"/>
    </w:pPr>
    <w:r>
      <w:rPr>
        <w:noProof/>
        <w:lang w:eastAsia="en-US" w:bidi="ar-SA"/>
      </w:rPr>
      <mc:AlternateContent>
        <mc:Choice Requires="wps">
          <w:drawing>
            <wp:anchor distT="0" distB="0" distL="114300" distR="114300" simplePos="0" relativeHeight="251663360"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A37B9" w:rsidRDefault="00280795">
                          <w:pPr>
                            <w:pStyle w:val="GrayText"/>
                          </w:pPr>
                          <w:sdt>
                            <w:sdtPr>
                              <w:id w:val="23888244"/>
                              <w:dataBinding w:prefixMappings="xmlns:ns0='http://schemas.openxmlformats.org/officeDocument/2006/extended-properties' " w:xpath="/ns0:Properties[1]/ns0:Company[1]" w:storeItemID="{6668398D-A668-4E3E-A5EB-62B293D839F1}"/>
                              <w:text/>
                            </w:sdtPr>
                            <w:sdtEndPr/>
                            <w:sdtContent>
                              <w:r w:rsidR="0057244E">
                                <w:t>Acme Engineering Inc.</w:t>
                              </w:r>
                            </w:sdtContent>
                          </w:sdt>
                          <w:r w:rsidR="0057244E">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51" style="position:absolute;margin-left:0;margin-top:0;width:41.85pt;height:9in;z-index:25166336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" o:allowincell="f" filled="f" stroked="f">
              <v:textbox style="layout-flow:vertical;mso-layout-flow-alt:bottom-to-top" inset=",,8.64pt,10.8pt">
                <w:txbxContent>
                  <w:p w:rsidR="00DA37B9" w:rsidRDefault="00280795">
                    <w:pPr>
                      <w:pStyle w:val="GrayText"/>
                    </w:pPr>
                    <w:sdt>
                      <w:sdtPr>
                        <w:id w:val="23888244"/>
                        <w:dataBinding w:prefixMappings="xmlns:ns0='http://schemas.openxmlformats.org/officeDocument/2006/extended-properties' " w:xpath="/ns0:Properties[1]/ns0:Company[1]" w:storeItemID="{6668398D-A668-4E3E-A5EB-62B293D839F1}"/>
                        <w:text/>
                      </w:sdtPr>
                      <w:sdtEndPr/>
                      <w:sdtContent>
                        <w:r w:rsidR="0057244E">
                          <w:t>Acme Engineering Inc.</w:t>
                        </w:r>
                      </w:sdtContent>
                    </w:sdt>
                    <w:r w:rsidR="0057244E">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64384"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0F4DC6B" id="AutoShape 24" o:spid="_x0000_s1026" style="position:absolute;margin-left:0;margin-top:0;width:561.15pt;height:742.85pt;z-index:25166438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62336"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6"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DA37B9" w:rsidRDefault="0057244E">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2" style="position:absolute;margin-left:0;margin-top:0;width:41pt;height:41pt;z-index:25166233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AMuCRmgAgAAdAUAAA4AAAAAAAAAAAAAAAAALgIAAGRycy9lMm9E&#10;b2MueG1sUEsBAi0AFAAGAAgAAAAhAHZWOJ3XAAAAAwEAAA8AAAAAAAAAAAAAAAAA+gQAAGRycy9k&#10;b3ducmV2LnhtbFBLBQYAAAAABAAEAPMAAAD+BQAAAAA=&#10;" o:allowincell="f" fillcolor="#d34817" stroked="f">
              <v:textbox inset="0,0,0,0">
                <w:txbxContent>
                  <w:p w:rsidR="00DA37B9" w:rsidRDefault="0057244E">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7B9" w:rsidRDefault="0057244E">
    <w:pPr>
      <w:rPr>
        <w:sz w:val="20"/>
      </w:rPr>
    </w:pPr>
    <w:r>
      <w:rPr>
        <w:noProof/>
        <w:sz w:val="10"/>
        <w:szCs w:val="10"/>
        <w:lang w:eastAsia="en-US" w:bidi="ar-SA"/>
      </w:rPr>
      <mc:AlternateContent>
        <mc:Choice Requires="wps">
          <w:drawing>
            <wp:anchor distT="0" distB="0" distL="114300" distR="114300" simplePos="0" relativeHeight="251661312"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A37B9" w:rsidRDefault="00280795">
                          <w:pPr>
                            <w:pStyle w:val="GrayText"/>
                          </w:pPr>
                          <w:sdt>
                            <w:sdtPr>
                              <w:id w:val="-59562174"/>
                              <w:dataBinding w:prefixMappings="xmlns:ns0='http://schemas.openxmlformats.org/officeDocument/2006/extended-properties' " w:xpath="/ns0:Properties[1]/ns0:Company[1]" w:storeItemID="{6668398D-A668-4E3E-A5EB-62B293D839F1}"/>
                              <w:text/>
                            </w:sdtPr>
                            <w:sdtEndPr/>
                            <w:sdtContent>
                              <w:r w:rsidR="0057244E">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53" style="position:absolute;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" o:allowincell="f" filled="f" stroked="f">
              <v:textbox style="layout-flow:vertical;mso-layout-flow-alt:bottom-to-top" inset=",,8.64pt,10.8pt">
                <w:txbxContent>
                  <w:p w:rsidR="00DA37B9" w:rsidRDefault="00280795">
                    <w:pPr>
                      <w:pStyle w:val="GrayText"/>
                    </w:pPr>
                    <w:sdt>
                      <w:sdtPr>
                        <w:id w:val="-59562174"/>
                        <w:dataBinding w:prefixMappings="xmlns:ns0='http://schemas.openxmlformats.org/officeDocument/2006/extended-properties' " w:xpath="/ns0:Properties[1]/ns0:Company[1]" w:storeItemID="{6668398D-A668-4E3E-A5EB-62B293D839F1}"/>
                        <w:text/>
                      </w:sdtPr>
                      <w:sdtEndPr/>
                      <w:sdtContent>
                        <w:r w:rsidR="0057244E">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60288"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1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B9FE397" id="AutoShape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8K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NxNfwq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59264"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1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DA37B9" w:rsidRDefault="0057244E">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4" style="position:absolute;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" o:allowincell="f" fillcolor="#d34817" stroked="f">
              <v:textbox inset="0,0,0,0">
                <w:txbxContent>
                  <w:p w:rsidR="00DA37B9" w:rsidRDefault="0057244E">
                    <w:pPr>
                      <w:pStyle w:val="NoSpacing"/>
                      <w:jc w:val="center"/>
                      <w:rPr>
                        <w:color w:val="FFFFFF" w:themeColor="background1"/>
                        <w:sz w:val="40"/>
                        <w:szCs w:val="40"/>
                      </w:rPr>
                    </w:pPr>
                    <w:r>
                      <w:fldChar w:fldCharType="begin"/>
                    </w:r>
                    <w:r>
                      <w:instrText xml:space="preserve"> PAGE  \* Arabic  \* MERGEFORMAT </w:instrText>
                    </w:r>
                    <w:r>
                      <w:fldChar w:fldCharType="separate"/>
                    </w:r>
                    <w:r>
                      <w:rPr>
                        <w:noProof/>
                        <w:color w:val="FFFFFF" w:themeColor="background1"/>
                        <w:sz w:val="40"/>
                        <w:szCs w:val="40"/>
                      </w:rPr>
                      <w:t>3</w:t>
                    </w:r>
                    <w:r>
                      <w:rPr>
                        <w:noProof/>
                        <w:color w:val="FFFFFF" w:themeColor="background1"/>
                        <w:sz w:val="40"/>
                        <w:szCs w:val="40"/>
                      </w:rPr>
                      <w:fldChar w:fldCharType="end"/>
                    </w:r>
                  </w:p>
                </w:txbxContent>
              </v:textbox>
              <w10:wrap anchorx="margin" anchory="margin"/>
            </v:oval>
          </w:pict>
        </mc:Fallback>
      </mc:AlternateContent>
    </w:r>
  </w:p>
  <w:p w:rsidR="00DA37B9" w:rsidRDefault="00DA37B9">
    <w:pPr>
      <w:pStyle w:val="Foote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rPr>
        <w:sz w:val="20"/>
      </w:rPr>
    </w:pPr>
    <w:r>
      <w:rPr>
        <w:noProof/>
        <w:sz w:val="10"/>
        <w:szCs w:val="10"/>
        <w:lang w:eastAsia="en-US" w:bidi="ar-SA"/>
      </w:rPr>
      <mc:AlternateContent>
        <mc:Choice Requires="wps">
          <w:drawing>
            <wp:anchor distT="0" distB="0" distL="114300" distR="114300" simplePos="0" relativeHeight="251669504"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1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1119957029"/>
                              <w:dataBinding w:prefixMappings="xmlns:ns0='http://schemas.openxmlformats.org/officeDocument/2006/extended-properties' " w:xpath="/ns0:Properties[1]/ns0:Company[1]" w:storeItemID="{6668398D-A668-4E3E-A5EB-62B293D839F1}"/>
                              <w:text/>
                            </w:sdtPr>
                            <w:sdtContent>
                              <w:r>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4" o:spid="_x0000_s1033" style="position:absolute;margin-left:-4.35pt;margin-top:0;width:46.85pt;height:9in;z-index:251669504;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ODwVP3sAgAAQw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7C4EAB" w:rsidRDefault="007C4EAB">
                    <w:pPr>
                      <w:pStyle w:val="GrayText"/>
                    </w:pPr>
                    <w:sdt>
                      <w:sdtPr>
                        <w:id w:val="1119957029"/>
                        <w:dataBinding w:prefixMappings="xmlns:ns0='http://schemas.openxmlformats.org/officeDocument/2006/extended-properties' " w:xpath="/ns0:Properties[1]/ns0:Company[1]" w:storeItemID="{6668398D-A668-4E3E-A5EB-62B293D839F1}"/>
                        <w:text/>
                      </w:sdtPr>
                      <w:sdtContent>
                        <w:r>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68480"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1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3B856D46" id="AutoShape 21" o:spid="_x0000_s1026" style="position:absolute;margin-left:0;margin-top:0;width:561.15pt;height:742.85pt;z-index:25166848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XQ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BpNddC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67456"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14"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4" style="position:absolute;margin-left:-10.2pt;margin-top:0;width:41pt;height:41pt;z-index:251667456;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PmbmKqgAgAAdAUAAA4AAAAAAAAAAAAAAAAALgIAAGRycy9lMm9E&#10;b2MueG1sUEsBAi0AFAAGAAgAAAAhAHZWOJ3XAAAAAwEAAA8AAAAAAAAAAAAAAAAA+gQAAGRycy9k&#10;b3ducmV2LnhtbFBLBQYAAAAABAAEAPMAAAD+BQ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p w:rsidR="007C4EAB" w:rsidRDefault="007C4EAB">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Footer"/>
    </w:pPr>
    <w:r>
      <w:rPr>
        <w:noProof/>
        <w:lang w:eastAsia="en-US" w:bidi="ar-SA"/>
      </w:rPr>
      <mc:AlternateContent>
        <mc:Choice Requires="wps">
          <w:drawing>
            <wp:anchor distT="0" distB="0" distL="114300" distR="114300" simplePos="0" relativeHeight="251679744"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1776059077"/>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35" style="position:absolute;margin-left:0;margin-top:0;width:41.85pt;height:9in;z-index:25167974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" o:allowincell="f" filled="f" stroked="f">
              <v:textbox style="layout-flow:vertical;mso-layout-flow-alt:bottom-to-top" inset=",,8.64pt,10.8pt">
                <w:txbxContent>
                  <w:p w:rsidR="007C4EAB" w:rsidRDefault="007C4EAB">
                    <w:pPr>
                      <w:pStyle w:val="GrayText"/>
                    </w:pPr>
                    <w:sdt>
                      <w:sdtPr>
                        <w:id w:val="1776059077"/>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80768"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329F5F84" id="AutoShape 24" o:spid="_x0000_s1026" style="position:absolute;margin-left:0;margin-top:0;width:561.15pt;height:742.85pt;z-index:25168076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6rWug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Awfqta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78720"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19"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6" style="position:absolute;margin-left:0;margin-top:0;width:41pt;height:41pt;z-index:25167872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rPr>
        <w:sz w:val="20"/>
      </w:rPr>
    </w:pPr>
    <w:r>
      <w:rPr>
        <w:noProof/>
        <w:sz w:val="10"/>
        <w:szCs w:val="10"/>
        <w:lang w:eastAsia="en-US" w:bidi="ar-SA"/>
      </w:rPr>
      <mc:AlternateContent>
        <mc:Choice Requires="wps">
          <w:drawing>
            <wp:anchor distT="0" distB="0" distL="114300" distR="114300" simplePos="0" relativeHeight="251677696"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208542696"/>
                              <w:dataBinding w:prefixMappings="xmlns:ns0='http://schemas.openxmlformats.org/officeDocument/2006/extended-properties' " w:xpath="/ns0:Properties[1]/ns0:Company[1]" w:storeItemID="{6668398D-A668-4E3E-A5EB-62B293D839F1}"/>
                              <w:text/>
                            </w:sdtPr>
                            <w:sdtContent>
                              <w:r>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37" style="position:absolute;margin-left:-4.35pt;margin-top:0;width:46.85pt;height:9in;z-index:251677696;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IndDirsAgAAQw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7C4EAB" w:rsidRDefault="007C4EAB">
                    <w:pPr>
                      <w:pStyle w:val="GrayText"/>
                    </w:pPr>
                    <w:sdt>
                      <w:sdtPr>
                        <w:id w:val="208542696"/>
                        <w:dataBinding w:prefixMappings="xmlns:ns0='http://schemas.openxmlformats.org/officeDocument/2006/extended-properties' " w:xpath="/ns0:Properties[1]/ns0:Company[1]" w:storeItemID="{6668398D-A668-4E3E-A5EB-62B293D839F1}"/>
                        <w:text/>
                      </w:sdtPr>
                      <w:sdtContent>
                        <w:r>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76672"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2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002663CF" id="AutoShape 21" o:spid="_x0000_s1026" style="position:absolute;margin-left:0;margin-top:0;width:561.15pt;height:742.85pt;z-index:25167667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LsVdKy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75648"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2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8" style="position:absolute;margin-left:-10.2pt;margin-top:0;width:41pt;height:41pt;z-index:251675648;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p w:rsidR="007C4EAB" w:rsidRDefault="007C4EAB">
    <w:pPr>
      <w:pStyle w:val="Foote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Footer"/>
    </w:pPr>
    <w:r>
      <w:rPr>
        <w:noProof/>
        <w:lang w:eastAsia="en-US" w:bidi="ar-SA"/>
      </w:rPr>
      <mc:AlternateContent>
        <mc:Choice Requires="wps">
          <w:drawing>
            <wp:anchor distT="0" distB="0" distL="114300" distR="114300" simplePos="0" relativeHeight="251687936"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1873257359"/>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39" style="position:absolute;margin-left:0;margin-top:0;width:41.85pt;height:9in;z-index:251687936;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" o:allowincell="f" filled="f" stroked="f">
              <v:textbox style="layout-flow:vertical;mso-layout-flow-alt:bottom-to-top" inset=",,8.64pt,10.8pt">
                <w:txbxContent>
                  <w:p w:rsidR="007C4EAB" w:rsidRDefault="007C4EAB">
                    <w:pPr>
                      <w:pStyle w:val="GrayText"/>
                    </w:pPr>
                    <w:sdt>
                      <w:sdtPr>
                        <w:id w:val="1873257359"/>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88960"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2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77AE7A2D" id="AutoShape 24" o:spid="_x0000_s1026" style="position:absolute;margin-left:0;margin-top:0;width:561.15pt;height:742.85pt;z-index:25168896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Qbuw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86912"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27"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0" style="position:absolute;margin-left:0;margin-top:0;width:41pt;height:41pt;z-index:251686912;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rPr>
        <w:sz w:val="20"/>
      </w:rPr>
    </w:pPr>
    <w:r>
      <w:rPr>
        <w:noProof/>
        <w:sz w:val="10"/>
        <w:szCs w:val="10"/>
        <w:lang w:eastAsia="en-US" w:bidi="ar-SA"/>
      </w:rPr>
      <mc:AlternateContent>
        <mc:Choice Requires="wps">
          <w:drawing>
            <wp:anchor distT="0" distB="0" distL="114300" distR="114300" simplePos="0" relativeHeight="251685888"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2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279005693"/>
                              <w:dataBinding w:prefixMappings="xmlns:ns0='http://schemas.openxmlformats.org/officeDocument/2006/extended-properties' " w:xpath="/ns0:Properties[1]/ns0:Company[1]" w:storeItemID="{6668398D-A668-4E3E-A5EB-62B293D839F1}"/>
                              <w:text/>
                            </w:sdtPr>
                            <w:sdtContent>
                              <w:r>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41" style="position:absolute;margin-left:-4.35pt;margin-top:0;width:46.85pt;height:9in;z-index:251685888;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Eruj0vsAgAARA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7C4EAB" w:rsidRDefault="007C4EAB">
                    <w:pPr>
                      <w:pStyle w:val="GrayText"/>
                    </w:pPr>
                    <w:sdt>
                      <w:sdtPr>
                        <w:id w:val="279005693"/>
                        <w:dataBinding w:prefixMappings="xmlns:ns0='http://schemas.openxmlformats.org/officeDocument/2006/extended-properties' " w:xpath="/ns0:Properties[1]/ns0:Company[1]" w:storeItemID="{6668398D-A668-4E3E-A5EB-62B293D839F1}"/>
                        <w:text/>
                      </w:sdtPr>
                      <w:sdtContent>
                        <w:r>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84864"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2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85DC5A4" id="AutoShape 21" o:spid="_x0000_s1026" style="position:absolute;margin-left:0;margin-top:0;width:561.15pt;height:742.85pt;z-index:25168486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CEavnK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83840"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30"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2" style="position:absolute;margin-left:-10.2pt;margin-top:0;width:41pt;height:41pt;z-index:251683840;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AH2Vp2gAgAAdQUAAA4AAAAAAAAAAAAAAAAALgIAAGRycy9lMm9E&#10;b2MueG1sUEsBAi0AFAAGAAgAAAAhAHZWOJ3XAAAAAwEAAA8AAAAAAAAAAAAAAAAA+gQAAGRycy9k&#10;b3ducmV2LnhtbFBLBQYAAAAABAAEAPMAAAD+BQ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p w:rsidR="007C4EAB" w:rsidRDefault="007C4EAB">
    <w:pPr>
      <w:pStyle w:val="Footer"/>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Footer"/>
    </w:pPr>
    <w:r>
      <w:rPr>
        <w:noProof/>
        <w:lang w:eastAsia="en-US" w:bidi="ar-SA"/>
      </w:rPr>
      <mc:AlternateContent>
        <mc:Choice Requires="wps">
          <w:drawing>
            <wp:anchor distT="0" distB="0" distL="114300" distR="114300" simplePos="0" relativeHeight="251696128"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3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568466938"/>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43" style="position:absolute;margin-left:0;margin-top:0;width:41.85pt;height:9in;z-index:251696128;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" o:allowincell="f" filled="f" stroked="f">
              <v:textbox style="layout-flow:vertical;mso-layout-flow-alt:bottom-to-top" inset=",,8.64pt,10.8pt">
                <w:txbxContent>
                  <w:p w:rsidR="007C4EAB" w:rsidRDefault="007C4EAB">
                    <w:pPr>
                      <w:pStyle w:val="GrayText"/>
                    </w:pPr>
                    <w:sdt>
                      <w:sdtPr>
                        <w:id w:val="568466938"/>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697152"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3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85EA7DC" id="AutoShape 24" o:spid="_x0000_s1026" style="position:absolute;margin-left:0;margin-top:0;width:561.15pt;height:742.85pt;z-index:25169715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gVuw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695104"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35"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4" style="position:absolute;margin-left:0;margin-top:0;width:41pt;height:41pt;z-index:251695104;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rPr>
        <w:sz w:val="20"/>
      </w:rPr>
    </w:pPr>
    <w:r>
      <w:rPr>
        <w:noProof/>
        <w:sz w:val="10"/>
        <w:szCs w:val="10"/>
        <w:lang w:eastAsia="en-US" w:bidi="ar-SA"/>
      </w:rPr>
      <mc:AlternateContent>
        <mc:Choice Requires="wps">
          <w:drawing>
            <wp:anchor distT="0" distB="0" distL="114300" distR="114300" simplePos="0" relativeHeight="251694080" behindDoc="0" locked="0" layoutInCell="0" allowOverlap="1" wp14:editId="504EFD61">
              <wp:simplePos x="0" y="0"/>
              <wp:positionH relativeFrom="leftMargin">
                <wp:align>right</wp:align>
              </wp:positionH>
              <wp:positionV relativeFrom="margin">
                <wp:align>bottom</wp:align>
              </wp:positionV>
              <wp:extent cx="594995" cy="8229600"/>
              <wp:effectExtent l="0" t="0" r="0" b="0"/>
              <wp:wrapNone/>
              <wp:docPr id="3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1195573141"/>
                              <w:dataBinding w:prefixMappings="xmlns:ns0='http://schemas.openxmlformats.org/officeDocument/2006/extended-properties' " w:xpath="/ns0:Properties[1]/ns0:Company[1]" w:storeItemID="{6668398D-A668-4E3E-A5EB-62B293D839F1}"/>
                              <w:text/>
                            </w:sdtPr>
                            <w:sdtContent>
                              <w:r>
                                <w:t>Acme Engineering Inc.</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45" style="position:absolute;margin-left:-4.35pt;margin-top:0;width:46.85pt;height:9in;z-index:251694080;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" o:allowincell="f" filled="f" stroked="f">
              <v:textbox style="layout-flow:vertical;mso-layout-flow-alt:bottom-to-top" inset=",,8.64pt,10.8pt">
                <w:txbxContent>
                  <w:p w:rsidR="007C4EAB" w:rsidRDefault="007C4EAB">
                    <w:pPr>
                      <w:pStyle w:val="GrayText"/>
                    </w:pPr>
                    <w:sdt>
                      <w:sdtPr>
                        <w:id w:val="1195573141"/>
                        <w:dataBinding w:prefixMappings="xmlns:ns0='http://schemas.openxmlformats.org/officeDocument/2006/extended-properties' " w:xpath="/ns0:Properties[1]/ns0:Company[1]" w:storeItemID="{6668398D-A668-4E3E-A5EB-62B293D839F1}"/>
                        <w:text/>
                      </w:sdtPr>
                      <w:sdtContent>
                        <w:r>
                          <w:t>Acme Engineering Inc.</w:t>
                        </w:r>
                      </w:sdtContent>
                    </w:sdt>
                  </w:p>
                </w:txbxContent>
              </v:textbox>
              <w10:wrap anchorx="margin" anchory="margin"/>
            </v:rect>
          </w:pict>
        </mc:Fallback>
      </mc:AlternateContent>
    </w:r>
    <w:r>
      <w:rPr>
        <w:noProof/>
        <w:sz w:val="20"/>
        <w:lang w:eastAsia="en-US" w:bidi="ar-SA"/>
      </w:rPr>
      <mc:AlternateContent>
        <mc:Choice Requires="wps">
          <w:drawing>
            <wp:anchor distT="0" distB="0" distL="114300" distR="114300" simplePos="0" relativeHeight="251693056" behindDoc="0" locked="0" layoutInCell="0" allowOverlap="1" wp14:editId="3267B9C8">
              <wp:simplePos x="0" y="0"/>
              <wp:positionH relativeFrom="page">
                <wp:align>center</wp:align>
              </wp:positionH>
              <wp:positionV relativeFrom="page">
                <wp:align>center</wp:align>
              </wp:positionV>
              <wp:extent cx="7126605" cy="9434195"/>
              <wp:effectExtent l="9525" t="9525" r="14605" b="11430"/>
              <wp:wrapNone/>
              <wp:docPr id="3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13041989" id="AutoShape 21" o:spid="_x0000_s1026" style="position:absolute;margin-left:0;margin-top:0;width:561.15pt;height:742.85pt;z-index:25169305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83N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FInzc2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lang w:eastAsia="en-US" w:bidi="ar-SA"/>
      </w:rPr>
      <mc:AlternateContent>
        <mc:Choice Requires="wps">
          <w:drawing>
            <wp:anchor distT="0" distB="0" distL="114300" distR="114300" simplePos="0" relativeHeight="251692032" behindDoc="0" locked="0" layoutInCell="0" allowOverlap="1" wp14:editId="30D9E660">
              <wp:simplePos x="0" y="0"/>
              <wp:positionH relativeFrom="leftMargin">
                <wp:align>right</wp:align>
              </wp:positionH>
              <wp:positionV relativeFrom="bottomMargin">
                <wp:align>top</wp:align>
              </wp:positionV>
              <wp:extent cx="520700" cy="520700"/>
              <wp:effectExtent l="2540" t="0" r="635" b="3175"/>
              <wp:wrapNone/>
              <wp:docPr id="3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6" style="position:absolute;margin-left:-10.2pt;margin-top:0;width:41pt;height:41pt;z-index:251692032;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p w:rsidR="007C4EAB" w:rsidRDefault="007C4EAB">
    <w:pPr>
      <w:pStyle w:val="Footer"/>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Footer"/>
    </w:pPr>
    <w:r>
      <w:rPr>
        <w:noProof/>
        <w:lang w:eastAsia="en-US" w:bidi="ar-SA"/>
      </w:rPr>
      <mc:AlternateContent>
        <mc:Choice Requires="wps">
          <w:drawing>
            <wp:anchor distT="0" distB="0" distL="114300" distR="114300" simplePos="0" relativeHeight="251704320" behindDoc="0" locked="0" layoutInCell="0" allowOverlap="1" wp14:editId="306498A0">
              <wp:simplePos x="0" y="0"/>
              <wp:positionH relativeFrom="rightMargin">
                <wp:align>left</wp:align>
              </wp:positionH>
              <wp:positionV relativeFrom="margin">
                <wp:align>bottom</wp:align>
              </wp:positionV>
              <wp:extent cx="531495" cy="8229600"/>
              <wp:effectExtent l="0" t="0" r="1905" b="0"/>
              <wp:wrapNone/>
              <wp:docPr id="4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4EAB" w:rsidRDefault="007C4EAB">
                          <w:pPr>
                            <w:pStyle w:val="GrayText"/>
                          </w:pPr>
                          <w:sdt>
                            <w:sdtPr>
                              <w:id w:val="201071294"/>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_x0000_s1047" style="position:absolute;margin-left:0;margin-top:0;width:41.85pt;height:9in;z-index:25170432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" o:allowincell="f" filled="f" stroked="f">
              <v:textbox style="layout-flow:vertical;mso-layout-flow-alt:bottom-to-top" inset=",,8.64pt,10.8pt">
                <w:txbxContent>
                  <w:p w:rsidR="007C4EAB" w:rsidRDefault="007C4EAB">
                    <w:pPr>
                      <w:pStyle w:val="GrayText"/>
                    </w:pPr>
                    <w:sdt>
                      <w:sdtPr>
                        <w:id w:val="201071294"/>
                        <w:dataBinding w:prefixMappings="xmlns:ns0='http://schemas.openxmlformats.org/officeDocument/2006/extended-properties' " w:xpath="/ns0:Properties[1]/ns0:Company[1]" w:storeItemID="{6668398D-A668-4E3E-A5EB-62B293D839F1}"/>
                        <w:text/>
                      </w:sdtPr>
                      <w:sdtContent>
                        <w:r>
                          <w:t>Acme Engineering Inc.</w:t>
                        </w:r>
                      </w:sdtContent>
                    </w:sdt>
                    <w:r>
                      <w:t xml:space="preserve">  </w:t>
                    </w:r>
                  </w:p>
                </w:txbxContent>
              </v:textbox>
              <w10:wrap anchorx="margin" anchory="margin"/>
            </v:rect>
          </w:pict>
        </mc:Fallback>
      </mc:AlternateContent>
    </w:r>
    <w:r>
      <w:rPr>
        <w:noProof/>
        <w:lang w:eastAsia="en-US" w:bidi="ar-SA"/>
      </w:rPr>
      <mc:AlternateContent>
        <mc:Choice Requires="wps">
          <w:drawing>
            <wp:anchor distT="0" distB="0" distL="114300" distR="114300" simplePos="0" relativeHeight="251705344" behindDoc="0" locked="0" layoutInCell="0" allowOverlap="1" wp14:editId="4CA9FD3B">
              <wp:simplePos x="0" y="0"/>
              <wp:positionH relativeFrom="page">
                <wp:align>center</wp:align>
              </wp:positionH>
              <wp:positionV relativeFrom="page">
                <wp:align>center</wp:align>
              </wp:positionV>
              <wp:extent cx="7126605" cy="9434195"/>
              <wp:effectExtent l="9525" t="9525" r="14605" b="11430"/>
              <wp:wrapNone/>
              <wp:docPr id="4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120FF536" id="AutoShape 24" o:spid="_x0000_s1026" style="position:absolute;margin-left:0;margin-top:0;width:561.15pt;height:742.85pt;z-index:25170534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bjuw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" o:allowincell="f" filled="f" fillcolor="black" strokeweight="1pt">
              <w10:wrap anchorx="page" anchory="page"/>
            </v:roundrect>
          </w:pict>
        </mc:Fallback>
      </mc:AlternateContent>
    </w:r>
    <w:r>
      <w:rPr>
        <w:noProof/>
        <w:lang w:eastAsia="en-US" w:bidi="ar-SA"/>
      </w:rPr>
      <mc:AlternateContent>
        <mc:Choice Requires="wps">
          <w:drawing>
            <wp:anchor distT="0" distB="0" distL="114300" distR="114300" simplePos="0" relativeHeight="251703296" behindDoc="0" locked="0" layoutInCell="0" allowOverlap="1" wp14:editId="79EB22FB">
              <wp:simplePos x="0" y="0"/>
              <wp:positionH relativeFrom="rightMargin">
                <wp:align>left</wp:align>
              </wp:positionH>
              <wp:positionV relativeFrom="bottomMargin">
                <wp:align>top</wp:align>
              </wp:positionV>
              <wp:extent cx="520700" cy="520700"/>
              <wp:effectExtent l="0" t="0" r="3175" b="3175"/>
              <wp:wrapNone/>
              <wp:docPr id="43"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8" style="position:absolute;margin-left:0;margin-top:0;width:41pt;height:41pt;z-index:25170329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" o:allowincell="f" fillcolor="#d34817" stroked="f">
              <v:textbox inset="0,0,0,0">
                <w:txbxContent>
                  <w:p w:rsidR="007C4EAB" w:rsidRDefault="007C4EAB">
                    <w:pPr>
                      <w:pStyle w:val="NoSpacing"/>
                      <w:jc w:val="center"/>
                      <w:rPr>
                        <w:color w:val="FFFFFF" w:themeColor="background1"/>
                        <w:sz w:val="40"/>
                        <w:szCs w:val="40"/>
                      </w:rPr>
                    </w:pPr>
                    <w:r>
                      <w:fldChar w:fldCharType="begin"/>
                    </w:r>
                    <w:r>
                      <w:instrText xml:space="preserve"> PAGE  \* Arabic  \* MERGEFORMAT </w:instrText>
                    </w:r>
                    <w:r>
                      <w:fldChar w:fldCharType="separate"/>
                    </w:r>
                    <w:r w:rsidRPr="002D1685">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95" w:rsidRDefault="00280795">
      <w:pPr>
        <w:spacing w:after="0" w:line="240" w:lineRule="auto"/>
      </w:pPr>
      <w:r>
        <w:separator/>
      </w:r>
    </w:p>
  </w:footnote>
  <w:footnote w:type="continuationSeparator" w:id="0">
    <w:p w:rsidR="00280795" w:rsidRDefault="00280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Header"/>
    </w:pPr>
    <w:r>
      <w:rPr>
        <w:noProof/>
        <w:lang w:eastAsia="en-US" w:bidi="ar-SA"/>
      </w:rPr>
      <mc:AlternateContent>
        <mc:Choice Requires="wps">
          <w:drawing>
            <wp:anchor distT="0" distB="0" distL="114300" distR="114300" simplePos="0" relativeHeight="251673600"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1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5B57AFE" id="AutoShape 24" o:spid="_x0000_s1026" style="position:absolute;margin-left:0;margin-top:0;width:563.05pt;height:744.5pt;z-index:25167360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" o:allowincell="f" filled="f" fillcolor="black" strokeweight="1pt">
              <w10:wrap anchorx="page" anchory="page"/>
            </v:round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Header"/>
    </w:pPr>
    <w:r>
      <w:rPr>
        <w:noProof/>
        <w:lang w:eastAsia="en-US" w:bidi="ar-SA"/>
      </w:rPr>
      <mc:AlternateContent>
        <mc:Choice Requires="wps">
          <w:drawing>
            <wp:anchor distT="0" distB="0" distL="114300" distR="114300" simplePos="0" relativeHeight="251681792"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7DFA4082" id="AutoShape 24" o:spid="_x0000_s1026" style="position:absolute;margin-left:0;margin-top:0;width:563.05pt;height:744.5pt;z-index:25168179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" o:allowincell="f" filled="f" fillcolor="black" strokeweight="1pt">
              <w10:wrap anchorx="page" anchory="page"/>
            </v:round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Header"/>
    </w:pPr>
    <w:r>
      <w:rPr>
        <w:noProof/>
        <w:lang w:eastAsia="en-US" w:bidi="ar-SA"/>
      </w:rPr>
      <mc:AlternateContent>
        <mc:Choice Requires="wps">
          <w:drawing>
            <wp:anchor distT="0" distB="0" distL="114300" distR="114300" simplePos="0" relativeHeight="251689984"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3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202C246A" id="AutoShape 24" o:spid="_x0000_s1026" style="position:absolute;margin-left:0;margin-top:0;width:563.05pt;height:744.5pt;z-index:25168998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" o:allowincell="f" filled="f" fillcolor="black" strokeweight="1pt">
              <w10:wrap anchorx="page" anchory="page"/>
            </v:round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Header"/>
    </w:pPr>
    <w:r>
      <w:rPr>
        <w:noProof/>
        <w:lang w:eastAsia="en-US" w:bidi="ar-SA"/>
      </w:rPr>
      <mc:AlternateContent>
        <mc:Choice Requires="wps">
          <w:drawing>
            <wp:anchor distT="0" distB="0" distL="114300" distR="114300" simplePos="0" relativeHeight="251698176"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3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126A2ECE" id="AutoShape 24" o:spid="_x0000_s1026" style="position:absolute;margin-left:0;margin-top:0;width:563.05pt;height:744.5pt;z-index:25169817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" o:allowincell="f" filled="f" fillcolor="black" strokeweight="1pt">
              <w10:wrap anchorx="page" anchory="page"/>
            </v:round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AB" w:rsidRDefault="007C4EAB">
    <w:pPr>
      <w:pStyle w:val="Header"/>
    </w:pPr>
    <w:r>
      <w:rPr>
        <w:noProof/>
        <w:lang w:eastAsia="en-US" w:bidi="ar-SA"/>
      </w:rPr>
      <mc:AlternateContent>
        <mc:Choice Requires="wps">
          <w:drawing>
            <wp:anchor distT="0" distB="0" distL="114300" distR="114300" simplePos="0" relativeHeight="251706368"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4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357D082" id="AutoShape 24" o:spid="_x0000_s1026" style="position:absolute;margin-left:0;margin-top:0;width:563.05pt;height:744.5pt;z-index:25170636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" o:allowincell="f" filled="f" fillcolor="black" strokeweight="1pt">
              <w10:wrap anchorx="page" anchory="page"/>
            </v:round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7B9" w:rsidRDefault="0057244E">
    <w:pPr>
      <w:pStyle w:val="Header"/>
    </w:pPr>
    <w:r>
      <w:rPr>
        <w:noProof/>
        <w:lang w:eastAsia="en-US" w:bidi="ar-SA"/>
      </w:rPr>
      <mc:AlternateContent>
        <mc:Choice Requires="wps">
          <w:drawing>
            <wp:anchor distT="0" distB="0" distL="114300" distR="114300" simplePos="0" relativeHeight="251665408" behindDoc="0" locked="0" layoutInCell="0" allowOverlap="1" wp14:editId="5E895CB9">
              <wp:simplePos x="0" y="0"/>
              <wp:positionH relativeFrom="page">
                <wp:align>center</wp:align>
              </wp:positionH>
              <wp:positionV relativeFrom="page">
                <wp:align>center</wp:align>
              </wp:positionV>
              <wp:extent cx="7150735" cy="9455150"/>
              <wp:effectExtent l="0" t="0" r="0" b="0"/>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735" cy="94551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6CF4973A" id="AutoShape 24" o:spid="_x0000_s1026" style="position:absolute;margin-left:0;margin-top:0;width:563.05pt;height:744.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" o:allowincell="f" filled="f" fillcolor="black" strokeweight="1pt">
              <w10:wrap anchorx="page" anchory="page"/>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4AAC3C4A"/>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3932A106"/>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44E"/>
    <w:rsid w:val="00280795"/>
    <w:rsid w:val="002D1685"/>
    <w:rsid w:val="0057244E"/>
    <w:rsid w:val="007C4EAB"/>
    <w:rsid w:val="00DA37B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8BC7E2-E46B-45A6-89C9-8A0ED35A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7" w:unhideWhenUsed="1" w:qFormat="1"/>
    <w:lsdException w:name="List Bullet 3" w:semiHidden="1" w:uiPriority="37" w:unhideWhenUsed="1" w:qFormat="1"/>
    <w:lsdException w:name="List Bullet 4" w:semiHidden="1" w:uiPriority="37" w:unhideWhenUsed="1" w:qFormat="1"/>
    <w:lsdException w:name="List Bullet 5" w:semiHidden="1" w:uiPriority="37"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qFormat="1"/>
    <w:lsdException w:name="Table Theme" w:semiHidden="1" w:unhideWhenUsed="1"/>
    <w:lsdException w:name="Placeholder Text" w:semiHidden="1" w:qFormat="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pPr>
    <w:rPr>
      <w:rFonts w:cs="Times New Roman"/>
      <w:color w:val="000000" w:themeColor="text1"/>
      <w:szCs w:val="20"/>
      <w:lang w:eastAsia="ja-JP" w:bidi="he-IL"/>
    </w:rPr>
  </w:style>
  <w:style w:type="paragraph" w:styleId="Heading1">
    <w:name w:val="heading 1"/>
    <w:basedOn w:val="Normal"/>
    <w:next w:val="Normal"/>
    <w:link w:val="Heading1Char"/>
    <w:uiPriority w:val="9"/>
    <w:semiHidden/>
    <w:unhideWhenUsed/>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semiHidden/>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semiHidden/>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qFormat/>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lang w:eastAsia="ja-JP" w:bidi="he-IL"/>
    </w:rPr>
  </w:style>
  <w:style w:type="paragraph" w:styleId="NoSpacing">
    <w:name w:val="No Spacing"/>
    <w:basedOn w:val="Normal"/>
    <w:uiPriority w:val="1"/>
    <w:qFormat/>
    <w:pPr>
      <w:spacing w:after="0" w:line="240" w:lineRule="auto"/>
    </w:pPr>
  </w:style>
  <w:style w:type="paragraph" w:styleId="Closing">
    <w:name w:val="Closing"/>
    <w:basedOn w:val="Normal"/>
    <w:link w:val="ClosingChar"/>
    <w:uiPriority w:val="7"/>
    <w:unhideWhenUsed/>
    <w:qFormat/>
    <w:pPr>
      <w:spacing w:before="480" w:after="960"/>
      <w:contextualSpacing/>
    </w:pPr>
  </w:style>
  <w:style w:type="character" w:customStyle="1" w:styleId="ClosingChar">
    <w:name w:val="Closing Char"/>
    <w:basedOn w:val="DefaultParagraphFont"/>
    <w:link w:val="Closing"/>
    <w:uiPriority w:val="7"/>
    <w:rPr>
      <w:rFonts w:cs="Times New Roman"/>
      <w:color w:val="000000" w:themeColor="text1"/>
      <w:szCs w:val="20"/>
      <w:lang w:eastAsia="ja-JP" w:bidi="he-IL"/>
    </w:rPr>
  </w:style>
  <w:style w:type="paragraph" w:customStyle="1" w:styleId="RecipientAddress">
    <w:name w:val="Recipient Address"/>
    <w:basedOn w:val="NoSpacing"/>
    <w:link w:val="RecipientAddressChar"/>
    <w:uiPriority w:val="5"/>
    <w:qFormat/>
    <w:pPr>
      <w:spacing w:after="360"/>
      <w:contextualSpacing/>
    </w:pPr>
  </w:style>
  <w:style w:type="paragraph" w:styleId="Salutation">
    <w:name w:val="Salutation"/>
    <w:basedOn w:val="NoSpacing"/>
    <w:next w:val="Normal"/>
    <w:link w:val="SalutationChar"/>
    <w:uiPriority w:val="6"/>
    <w:unhideWhenUsed/>
    <w:qFormat/>
    <w:pPr>
      <w:spacing w:before="480" w:after="320"/>
      <w:contextualSpacing/>
    </w:pPr>
    <w:rPr>
      <w:b/>
    </w:rPr>
  </w:style>
  <w:style w:type="character" w:customStyle="1" w:styleId="SalutationChar">
    <w:name w:val="Salutation Char"/>
    <w:basedOn w:val="DefaultParagraphFont"/>
    <w:link w:val="Salutation"/>
    <w:uiPriority w:val="6"/>
    <w:rPr>
      <w:rFonts w:cs="Times New Roman"/>
      <w:b/>
      <w:color w:val="000000" w:themeColor="text1"/>
      <w:szCs w:val="20"/>
      <w:lang w:eastAsia="ja-JP" w:bidi="he-IL"/>
    </w:rPr>
  </w:style>
  <w:style w:type="paragraph" w:customStyle="1" w:styleId="SenderAddress">
    <w:name w:val="Sender Address"/>
    <w:basedOn w:val="NoSpacing"/>
    <w:uiPriority w:val="3"/>
    <w:qFormat/>
    <w:pPr>
      <w:spacing w:after="360"/>
      <w:contextualSpacing/>
    </w:pPr>
  </w:style>
  <w:style w:type="character" w:styleId="PlaceholderText">
    <w:name w:val="Placeholder Text"/>
    <w:basedOn w:val="DefaultParagraphFont"/>
    <w:uiPriority w:val="99"/>
    <w:unhideWhenUsed/>
    <w:qFormat/>
    <w:rPr>
      <w:color w:val="808080"/>
    </w:rPr>
  </w:style>
  <w:style w:type="paragraph" w:styleId="Signature">
    <w:name w:val="Signature"/>
    <w:basedOn w:val="Normal"/>
    <w:link w:val="SignatureChar"/>
    <w:uiPriority w:val="99"/>
    <w:unhideWhenUsed/>
    <w:pPr>
      <w:spacing w:after="200"/>
      <w:contextualSpacing/>
    </w:pPr>
  </w:style>
  <w:style w:type="character" w:customStyle="1" w:styleId="SignatureChar">
    <w:name w:val="Signature Char"/>
    <w:basedOn w:val="DefaultParagraphFont"/>
    <w:link w:val="Signature"/>
    <w:uiPriority w:val="99"/>
    <w:rPr>
      <w:rFonts w:cs="Times New Roman"/>
      <w:color w:val="000000" w:themeColor="text1"/>
      <w:szCs w:val="20"/>
      <w:lang w:eastAsia="ja-JP" w:bidi="he-IL"/>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lang w:eastAsia="ja-JP" w:bidi="he-IL"/>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themeColor="text1"/>
      <w:szCs w:val="20"/>
      <w:lang w:eastAsia="ja-JP" w:bidi="he-IL"/>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lang w:eastAsia="ja-JP" w:bidi="he-IL"/>
    </w:rPr>
  </w:style>
  <w:style w:type="character" w:customStyle="1" w:styleId="Heading1Char">
    <w:name w:val="Heading 1 Char"/>
    <w:basedOn w:val="DefaultParagraphFont"/>
    <w:link w:val="Heading1"/>
    <w:uiPriority w:val="9"/>
    <w:semiHidden/>
    <w:rPr>
      <w:rFonts w:asciiTheme="majorHAnsi" w:hAnsiTheme="majorHAnsi" w:cs="Times New Roman"/>
      <w:b/>
      <w:color w:val="9D3511" w:themeColor="accent1" w:themeShade="BF"/>
      <w:spacing w:val="20"/>
      <w:sz w:val="28"/>
      <w:szCs w:val="32"/>
      <w:lang w:eastAsia="ja-JP" w:bidi="he-IL"/>
    </w:rPr>
  </w:style>
  <w:style w:type="character" w:customStyle="1" w:styleId="Heading2Char">
    <w:name w:val="Heading 2 Char"/>
    <w:basedOn w:val="DefaultParagraphFont"/>
    <w:link w:val="Heading2"/>
    <w:uiPriority w:val="9"/>
    <w:semiHidden/>
    <w:rPr>
      <w:rFonts w:asciiTheme="majorHAnsi" w:hAnsiTheme="majorHAnsi" w:cs="Times New Roman"/>
      <w:b/>
      <w:color w:val="9D3511" w:themeColor="accent1" w:themeShade="BF"/>
      <w:spacing w:val="20"/>
      <w:sz w:val="24"/>
      <w:szCs w:val="28"/>
      <w:lang w:eastAsia="ja-JP" w:bidi="he-IL"/>
    </w:rPr>
  </w:style>
  <w:style w:type="character" w:customStyle="1" w:styleId="Heading3Char">
    <w:name w:val="Heading 3 Char"/>
    <w:basedOn w:val="DefaultParagraphFont"/>
    <w:link w:val="Heading3"/>
    <w:uiPriority w:val="9"/>
    <w:semiHidden/>
    <w:rPr>
      <w:rFonts w:asciiTheme="majorHAnsi" w:hAnsiTheme="majorHAnsi" w:cs="Times New Roman"/>
      <w:b/>
      <w:color w:val="D34817" w:themeColor="accent1"/>
      <w:spacing w:val="20"/>
      <w:sz w:val="24"/>
      <w:szCs w:val="24"/>
      <w:lang w:eastAsia="ja-JP" w:bidi="he-IL"/>
    </w:rPr>
  </w:style>
  <w:style w:type="character" w:customStyle="1" w:styleId="Heading4Char">
    <w:name w:val="Heading 4 Char"/>
    <w:basedOn w:val="DefaultParagraphFont"/>
    <w:link w:val="Heading4"/>
    <w:uiPriority w:val="9"/>
    <w:semiHidden/>
    <w:rPr>
      <w:rFonts w:asciiTheme="majorHAnsi" w:hAnsiTheme="majorHAnsi" w:cs="Times New Roman"/>
      <w:b/>
      <w:color w:val="7B6A4D" w:themeColor="accent3" w:themeShade="BF"/>
      <w:spacing w:val="20"/>
      <w:sz w:val="24"/>
      <w:lang w:eastAsia="ja-JP" w:bidi="he-IL"/>
    </w:rPr>
  </w:style>
  <w:style w:type="character" w:customStyle="1" w:styleId="Heading5Char">
    <w:name w:val="Heading 5 Char"/>
    <w:basedOn w:val="DefaultParagraphFont"/>
    <w:link w:val="Heading5"/>
    <w:uiPriority w:val="9"/>
    <w:semiHidden/>
    <w:rPr>
      <w:rFonts w:asciiTheme="majorHAnsi" w:hAnsiTheme="majorHAnsi" w:cs="Times New Roman"/>
      <w:b/>
      <w:i/>
      <w:color w:val="7B6A4D" w:themeColor="accent3" w:themeShade="BF"/>
      <w:spacing w:val="20"/>
      <w:szCs w:val="26"/>
      <w:lang w:eastAsia="ja-JP" w:bidi="he-IL"/>
    </w:rPr>
  </w:style>
  <w:style w:type="character" w:customStyle="1" w:styleId="Heading6Char">
    <w:name w:val="Heading 6 Char"/>
    <w:basedOn w:val="DefaultParagraphFont"/>
    <w:link w:val="Heading6"/>
    <w:uiPriority w:val="9"/>
    <w:semiHidden/>
    <w:rPr>
      <w:rFonts w:asciiTheme="majorHAnsi" w:hAnsiTheme="majorHAnsi" w:cs="Times New Roman"/>
      <w:color w:val="524733" w:themeColor="accent3" w:themeShade="80"/>
      <w:spacing w:val="10"/>
      <w:sz w:val="24"/>
      <w:szCs w:val="20"/>
      <w:lang w:eastAsia="ja-JP" w:bidi="he-IL"/>
    </w:rPr>
  </w:style>
  <w:style w:type="character" w:customStyle="1" w:styleId="Heading7Char">
    <w:name w:val="Heading 7 Char"/>
    <w:basedOn w:val="DefaultParagraphFont"/>
    <w:link w:val="Heading7"/>
    <w:uiPriority w:val="9"/>
    <w:semiHidden/>
    <w:rPr>
      <w:rFonts w:asciiTheme="majorHAnsi" w:hAnsiTheme="majorHAnsi" w:cs="Times New Roman"/>
      <w:i/>
      <w:color w:val="524733" w:themeColor="accent3" w:themeShade="80"/>
      <w:spacing w:val="10"/>
      <w:sz w:val="24"/>
      <w:szCs w:val="20"/>
      <w:lang w:eastAsia="ja-JP" w:bidi="he-IL"/>
    </w:rPr>
  </w:style>
  <w:style w:type="character" w:customStyle="1" w:styleId="Heading8Char">
    <w:name w:val="Heading 8 Char"/>
    <w:basedOn w:val="DefaultParagraphFont"/>
    <w:link w:val="Heading8"/>
    <w:uiPriority w:val="9"/>
    <w:semiHidden/>
    <w:rPr>
      <w:rFonts w:asciiTheme="majorHAnsi" w:hAnsiTheme="majorHAnsi" w:cs="Times New Roman"/>
      <w:color w:val="D34817" w:themeColor="accent1"/>
      <w:spacing w:val="10"/>
      <w:szCs w:val="20"/>
      <w:lang w:eastAsia="ja-JP" w:bidi="he-IL"/>
    </w:rPr>
  </w:style>
  <w:style w:type="character" w:customStyle="1" w:styleId="Heading9Char">
    <w:name w:val="Heading 9 Char"/>
    <w:basedOn w:val="DefaultParagraphFont"/>
    <w:link w:val="Heading9"/>
    <w:uiPriority w:val="9"/>
    <w:semiHidden/>
    <w:rPr>
      <w:rFonts w:asciiTheme="majorHAnsi" w:hAnsiTheme="majorHAnsi" w:cs="Times New Roman"/>
      <w:i/>
      <w:color w:val="D34817" w:themeColor="accent1"/>
      <w:spacing w:val="10"/>
      <w:szCs w:val="20"/>
      <w:lang w:eastAsia="ja-JP" w:bidi="he-IL"/>
    </w:rPr>
  </w:style>
  <w:style w:type="character" w:styleId="Hyperlink">
    <w:name w:val="Hyperlink"/>
    <w:basedOn w:val="DefaultParagraphFont"/>
    <w:uiPriority w:val="99"/>
    <w:semiHidden/>
    <w:unhideWhenUsed/>
    <w:rPr>
      <w:color w:val="CC9900" w:themeColor="hyperlink"/>
      <w:u w:val="single"/>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Pr>
      <w:rFonts w:asciiTheme="majorHAnsi" w:hAnsiTheme="majorHAnsi" w:cs="Times New Roman"/>
      <w:i/>
      <w:color w:val="FFFFFF" w:themeColor="background1"/>
      <w:sz w:val="32"/>
      <w:szCs w:val="20"/>
      <w:shd w:val="clear" w:color="auto" w:fill="D34817" w:themeFill="accent1"/>
      <w:lang w:eastAsia="ja-JP" w:bidi="he-IL"/>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7"/>
    <w:unhideWhenUsed/>
    <w:qFormat/>
    <w:pPr>
      <w:numPr>
        <w:numId w:val="11"/>
      </w:numPr>
      <w:spacing w:after="0"/>
      <w:contextualSpacing/>
    </w:pPr>
  </w:style>
  <w:style w:type="paragraph" w:styleId="ListBullet2">
    <w:name w:val="List Bullet 2"/>
    <w:basedOn w:val="Normal"/>
    <w:uiPriority w:val="37"/>
    <w:unhideWhenUsed/>
    <w:qFormat/>
    <w:pPr>
      <w:numPr>
        <w:numId w:val="12"/>
      </w:numPr>
      <w:spacing w:after="0"/>
    </w:pPr>
  </w:style>
  <w:style w:type="paragraph" w:styleId="ListBullet3">
    <w:name w:val="List Bullet 3"/>
    <w:basedOn w:val="Normal"/>
    <w:uiPriority w:val="37"/>
    <w:unhideWhenUsed/>
    <w:qFormat/>
    <w:pPr>
      <w:numPr>
        <w:numId w:val="13"/>
      </w:numPr>
      <w:spacing w:after="0"/>
    </w:pPr>
  </w:style>
  <w:style w:type="paragraph" w:styleId="ListBullet4">
    <w:name w:val="List Bullet 4"/>
    <w:basedOn w:val="Normal"/>
    <w:uiPriority w:val="37"/>
    <w:unhideWhenUsed/>
    <w:qFormat/>
    <w:pPr>
      <w:numPr>
        <w:numId w:val="14"/>
      </w:numPr>
      <w:spacing w:after="0"/>
    </w:pPr>
  </w:style>
  <w:style w:type="paragraph" w:styleId="ListBullet5">
    <w:name w:val="List Bullet 5"/>
    <w:basedOn w:val="Normal"/>
    <w:uiPriority w:val="37"/>
    <w:unhideWhenUsed/>
    <w:qFormat/>
    <w:pPr>
      <w:numPr>
        <w:numId w:val="15"/>
      </w:numPr>
      <w:spacing w:after="0"/>
    </w:p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lang w:eastAsia="ja-JP" w:bidi="he-IL"/>
    </w:rPr>
  </w:style>
  <w:style w:type="character" w:styleId="Strong">
    <w:name w:val="Strong"/>
    <w:uiPriority w:val="22"/>
    <w:qFormat/>
    <w:rPr>
      <w:rFonts w:asciiTheme="minorHAnsi" w:hAnsiTheme="minorHAnsi"/>
      <w:b/>
      <w:color w:val="9B2D1F" w:themeColor="accent2"/>
    </w:rPr>
  </w:style>
  <w:style w:type="paragraph" w:styleId="Subtitle">
    <w:name w:val="Subtitle"/>
    <w:basedOn w:val="Normal"/>
    <w:link w:val="SubtitleChar"/>
    <w:uiPriority w:val="11"/>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lang w:eastAsia="ja-JP" w:bidi="he-IL"/>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paragraph" w:styleId="Title">
    <w:name w:val="Title"/>
    <w:basedOn w:val="Normal"/>
    <w:link w:val="TitleChar"/>
    <w:uiPriority w:val="10"/>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lang w:eastAsia="ja-JP" w:bidi="he-IL"/>
    </w:r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paragraph" w:customStyle="1" w:styleId="DateText">
    <w:name w:val="Date Text"/>
    <w:basedOn w:val="Normal"/>
    <w:uiPriority w:val="35"/>
    <w:pPr>
      <w:spacing w:before="720" w:after="200"/>
      <w:contextualSpacing/>
    </w:pPr>
  </w:style>
  <w:style w:type="paragraph" w:customStyle="1" w:styleId="GrayText">
    <w:name w:val="Gray Text"/>
    <w:basedOn w:val="NoSpacing"/>
    <w:uiPriority w:val="35"/>
    <w:qFormat/>
    <w:rPr>
      <w:rFonts w:asciiTheme="majorHAnsi" w:hAnsiTheme="majorHAnsi"/>
      <w:sz w:val="20"/>
      <w:lang w:bidi="ar-SA"/>
    </w:rPr>
  </w:style>
  <w:style w:type="character" w:customStyle="1" w:styleId="RecipientAddressChar">
    <w:name w:val="Recipient Address Char"/>
    <w:basedOn w:val="DefaultParagraphFont"/>
    <w:link w:val="RecipientAddress"/>
    <w:uiPriority w:val="5"/>
    <w:locked/>
    <w:rPr>
      <w:rFonts w:cs="Times New Roman"/>
      <w:color w:val="000000" w:themeColor="text1"/>
      <w:szCs w:val="20"/>
      <w:lang w:eastAsia="ja-JP"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2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10.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byA\AppData\Roaming\Microsoft\Templates\EquityMerg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3AA7C275FC43FCBD589401BE6F61A0"/>
        <w:category>
          <w:name w:val="General"/>
          <w:gallery w:val="placeholder"/>
        </w:category>
        <w:types>
          <w:type w:val="bbPlcHdr"/>
        </w:types>
        <w:behaviors>
          <w:behavior w:val="content"/>
        </w:behaviors>
        <w:guid w:val="{4625A639-8935-44AF-B00D-A2ADF4F234B4}"/>
      </w:docPartPr>
      <w:docPartBody>
        <w:p w:rsidR="00000000" w:rsidRDefault="006B51F1" w:rsidP="006B51F1">
          <w:pPr>
            <w:pStyle w:val="2A3AA7C275FC43FCBD589401BE6F61A0"/>
          </w:pPr>
          <w:r>
            <w:t>[Pick the date]</w:t>
          </w:r>
        </w:p>
      </w:docPartBody>
    </w:docPart>
    <w:docPart>
      <w:docPartPr>
        <w:name w:val="D858FFD8DB274CB69B228BD0BE27E906"/>
        <w:category>
          <w:name w:val="General"/>
          <w:gallery w:val="placeholder"/>
        </w:category>
        <w:types>
          <w:type w:val="bbPlcHdr"/>
        </w:types>
        <w:behaviors>
          <w:behavior w:val="content"/>
        </w:behaviors>
        <w:guid w:val="{FAB6779F-D1A2-4C37-8AF0-9002114407AF}"/>
      </w:docPartPr>
      <w:docPartBody>
        <w:p w:rsidR="00000000" w:rsidRDefault="006B51F1" w:rsidP="006B51F1">
          <w:pPr>
            <w:pStyle w:val="D858FFD8DB274CB69B228BD0BE27E906"/>
          </w:pPr>
          <w:r>
            <w:t>[Type the sender name]</w:t>
          </w:r>
        </w:p>
      </w:docPartBody>
    </w:docPart>
    <w:docPart>
      <w:docPartPr>
        <w:name w:val="C23956C1458A43598553776BD37FB666"/>
        <w:category>
          <w:name w:val="General"/>
          <w:gallery w:val="placeholder"/>
        </w:category>
        <w:types>
          <w:type w:val="bbPlcHdr"/>
        </w:types>
        <w:behaviors>
          <w:behavior w:val="content"/>
        </w:behaviors>
        <w:guid w:val="{AD8EAE73-9BDD-457B-942A-0B65CC895370}"/>
      </w:docPartPr>
      <w:docPartBody>
        <w:p w:rsidR="00000000" w:rsidRDefault="006B51F1" w:rsidP="006B51F1">
          <w:pPr>
            <w:pStyle w:val="C23956C1458A43598553776BD37FB666"/>
          </w:pPr>
          <w:r>
            <w:t>[Type the sender company name]</w:t>
          </w:r>
        </w:p>
      </w:docPartBody>
    </w:docPart>
    <w:docPart>
      <w:docPartPr>
        <w:name w:val="15B929F312FB470B97B9E3CA9A16DDBE"/>
        <w:category>
          <w:name w:val="General"/>
          <w:gallery w:val="placeholder"/>
        </w:category>
        <w:types>
          <w:type w:val="bbPlcHdr"/>
        </w:types>
        <w:behaviors>
          <w:behavior w:val="content"/>
        </w:behaviors>
        <w:guid w:val="{EFDEB964-6AC3-43D9-8741-505971950D22}"/>
      </w:docPartPr>
      <w:docPartBody>
        <w:p w:rsidR="006B51F1" w:rsidRDefault="006B51F1">
          <w:pPr>
            <w:spacing w:before="100" w:beforeAutospacing="1" w:after="100" w:afterAutospacing="1"/>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6B51F1" w:rsidRDefault="006B51F1">
          <w:pPr>
            <w:spacing w:before="100" w:beforeAutospacing="1" w:after="100" w:afterAutospacing="1"/>
          </w:pPr>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000000" w:rsidRDefault="006B51F1" w:rsidP="006B51F1">
          <w:pPr>
            <w:pStyle w:val="15B929F312FB470B97B9E3CA9A16DDBE"/>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
      <w:docPartPr>
        <w:name w:val="2E9D4A0727014C63B682EDE637417FC4"/>
        <w:category>
          <w:name w:val="General"/>
          <w:gallery w:val="placeholder"/>
        </w:category>
        <w:types>
          <w:type w:val="bbPlcHdr"/>
        </w:types>
        <w:behaviors>
          <w:behavior w:val="content"/>
        </w:behaviors>
        <w:guid w:val="{79BE3693-2534-4A7E-9C61-7B915833F60E}"/>
      </w:docPartPr>
      <w:docPartBody>
        <w:p w:rsidR="00000000" w:rsidRDefault="006B51F1" w:rsidP="006B51F1">
          <w:pPr>
            <w:pStyle w:val="2E9D4A0727014C63B682EDE637417FC4"/>
          </w:pPr>
          <w:r>
            <w:t>[Pick the date]</w:t>
          </w:r>
        </w:p>
      </w:docPartBody>
    </w:docPart>
    <w:docPart>
      <w:docPartPr>
        <w:name w:val="A81F4F46F12C4AC68180A6991BA9A81E"/>
        <w:category>
          <w:name w:val="General"/>
          <w:gallery w:val="placeholder"/>
        </w:category>
        <w:types>
          <w:type w:val="bbPlcHdr"/>
        </w:types>
        <w:behaviors>
          <w:behavior w:val="content"/>
        </w:behaviors>
        <w:guid w:val="{3506E4CE-CC49-42B0-94B7-346B36A3949A}"/>
      </w:docPartPr>
      <w:docPartBody>
        <w:p w:rsidR="00000000" w:rsidRDefault="006B51F1" w:rsidP="006B51F1">
          <w:pPr>
            <w:pStyle w:val="A81F4F46F12C4AC68180A6991BA9A81E"/>
          </w:pPr>
          <w:r>
            <w:t>[Type the sender name]</w:t>
          </w:r>
        </w:p>
      </w:docPartBody>
    </w:docPart>
    <w:docPart>
      <w:docPartPr>
        <w:name w:val="DA7F9B376EAA4DC8BA27DE4DE0BEDE65"/>
        <w:category>
          <w:name w:val="General"/>
          <w:gallery w:val="placeholder"/>
        </w:category>
        <w:types>
          <w:type w:val="bbPlcHdr"/>
        </w:types>
        <w:behaviors>
          <w:behavior w:val="content"/>
        </w:behaviors>
        <w:guid w:val="{B34DD9EF-57D9-4956-AA88-9B7E442E5A8C}"/>
      </w:docPartPr>
      <w:docPartBody>
        <w:p w:rsidR="00000000" w:rsidRDefault="006B51F1" w:rsidP="006B51F1">
          <w:pPr>
            <w:pStyle w:val="DA7F9B376EAA4DC8BA27DE4DE0BEDE65"/>
          </w:pPr>
          <w:r>
            <w:t>[Type the sender company name]</w:t>
          </w:r>
        </w:p>
      </w:docPartBody>
    </w:docPart>
    <w:docPart>
      <w:docPartPr>
        <w:name w:val="9481AD8B22C9431BABF665583FCCF3B7"/>
        <w:category>
          <w:name w:val="General"/>
          <w:gallery w:val="placeholder"/>
        </w:category>
        <w:types>
          <w:type w:val="bbPlcHdr"/>
        </w:types>
        <w:behaviors>
          <w:behavior w:val="content"/>
        </w:behaviors>
        <w:guid w:val="{0790C129-0183-44BA-9F0D-5023E2DA5F2F}"/>
      </w:docPartPr>
      <w:docPartBody>
        <w:p w:rsidR="006B51F1" w:rsidRDefault="006B51F1">
          <w:pPr>
            <w:spacing w:before="100" w:beforeAutospacing="1" w:after="100" w:afterAutospacing="1"/>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6B51F1" w:rsidRDefault="006B51F1">
          <w:pPr>
            <w:spacing w:before="100" w:beforeAutospacing="1" w:after="100" w:afterAutospacing="1"/>
          </w:pPr>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000000" w:rsidRDefault="006B51F1" w:rsidP="006B51F1">
          <w:pPr>
            <w:pStyle w:val="9481AD8B22C9431BABF665583FCCF3B7"/>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
      <w:docPartPr>
        <w:name w:val="A1EE971A6EF14C6E98E5419ABB7A6BFC"/>
        <w:category>
          <w:name w:val="General"/>
          <w:gallery w:val="placeholder"/>
        </w:category>
        <w:types>
          <w:type w:val="bbPlcHdr"/>
        </w:types>
        <w:behaviors>
          <w:behavior w:val="content"/>
        </w:behaviors>
        <w:guid w:val="{3248A8F5-C0C5-453E-AEF4-DAABCDD94CA5}"/>
      </w:docPartPr>
      <w:docPartBody>
        <w:p w:rsidR="00000000" w:rsidRDefault="006B51F1" w:rsidP="006B51F1">
          <w:pPr>
            <w:pStyle w:val="A1EE971A6EF14C6E98E5419ABB7A6BFC"/>
          </w:pPr>
          <w:r>
            <w:t>[Pick the date]</w:t>
          </w:r>
        </w:p>
      </w:docPartBody>
    </w:docPart>
    <w:docPart>
      <w:docPartPr>
        <w:name w:val="626E2C4C15194C039136B85865287C7C"/>
        <w:category>
          <w:name w:val="General"/>
          <w:gallery w:val="placeholder"/>
        </w:category>
        <w:types>
          <w:type w:val="bbPlcHdr"/>
        </w:types>
        <w:behaviors>
          <w:behavior w:val="content"/>
        </w:behaviors>
        <w:guid w:val="{40181FF6-95F7-445C-BBB6-2D6F7EFF7F81}"/>
      </w:docPartPr>
      <w:docPartBody>
        <w:p w:rsidR="00000000" w:rsidRDefault="006B51F1" w:rsidP="006B51F1">
          <w:pPr>
            <w:pStyle w:val="626E2C4C15194C039136B85865287C7C"/>
          </w:pPr>
          <w:r>
            <w:t>[Type the sender name]</w:t>
          </w:r>
        </w:p>
      </w:docPartBody>
    </w:docPart>
    <w:docPart>
      <w:docPartPr>
        <w:name w:val="D753B032DD644160A9D198B7911BADF2"/>
        <w:category>
          <w:name w:val="General"/>
          <w:gallery w:val="placeholder"/>
        </w:category>
        <w:types>
          <w:type w:val="bbPlcHdr"/>
        </w:types>
        <w:behaviors>
          <w:behavior w:val="content"/>
        </w:behaviors>
        <w:guid w:val="{636F2E63-2D68-41C7-AFC7-120651A14D62}"/>
      </w:docPartPr>
      <w:docPartBody>
        <w:p w:rsidR="00000000" w:rsidRDefault="006B51F1" w:rsidP="006B51F1">
          <w:pPr>
            <w:pStyle w:val="D753B032DD644160A9D198B7911BADF2"/>
          </w:pPr>
          <w:r>
            <w:t>[Type the sender company name]</w:t>
          </w:r>
        </w:p>
      </w:docPartBody>
    </w:docPart>
    <w:docPart>
      <w:docPartPr>
        <w:name w:val="A25CC26E0AC748B2A23440030510B1AC"/>
        <w:category>
          <w:name w:val="General"/>
          <w:gallery w:val="placeholder"/>
        </w:category>
        <w:types>
          <w:type w:val="bbPlcHdr"/>
        </w:types>
        <w:behaviors>
          <w:behavior w:val="content"/>
        </w:behaviors>
        <w:guid w:val="{4E8D4202-7D75-485F-AD49-D40F5FC9180C}"/>
      </w:docPartPr>
      <w:docPartBody>
        <w:p w:rsidR="006B51F1" w:rsidRDefault="006B51F1">
          <w:pPr>
            <w:spacing w:before="100" w:beforeAutospacing="1" w:after="100" w:afterAutospacing="1"/>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6B51F1" w:rsidRDefault="006B51F1">
          <w:pPr>
            <w:spacing w:before="100" w:beforeAutospacing="1" w:after="100" w:afterAutospacing="1"/>
          </w:pPr>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000000" w:rsidRDefault="006B51F1" w:rsidP="006B51F1">
          <w:pPr>
            <w:pStyle w:val="A25CC26E0AC748B2A23440030510B1AC"/>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
      <w:docPartPr>
        <w:name w:val="F1D6423C96E84CD6B016B8646122DE3B"/>
        <w:category>
          <w:name w:val="General"/>
          <w:gallery w:val="placeholder"/>
        </w:category>
        <w:types>
          <w:type w:val="bbPlcHdr"/>
        </w:types>
        <w:behaviors>
          <w:behavior w:val="content"/>
        </w:behaviors>
        <w:guid w:val="{A4388919-3EE9-4170-9DC2-656BD1241391}"/>
      </w:docPartPr>
      <w:docPartBody>
        <w:p w:rsidR="00000000" w:rsidRDefault="006B51F1" w:rsidP="006B51F1">
          <w:pPr>
            <w:pStyle w:val="F1D6423C96E84CD6B016B8646122DE3B"/>
          </w:pPr>
          <w:r>
            <w:t>[Pick the date]</w:t>
          </w:r>
        </w:p>
      </w:docPartBody>
    </w:docPart>
    <w:docPart>
      <w:docPartPr>
        <w:name w:val="85FBF548172040BEA4CD70128C95DBD2"/>
        <w:category>
          <w:name w:val="General"/>
          <w:gallery w:val="placeholder"/>
        </w:category>
        <w:types>
          <w:type w:val="bbPlcHdr"/>
        </w:types>
        <w:behaviors>
          <w:behavior w:val="content"/>
        </w:behaviors>
        <w:guid w:val="{F55496DB-4FAF-45BD-8D82-C4A585DF1E58}"/>
      </w:docPartPr>
      <w:docPartBody>
        <w:p w:rsidR="00000000" w:rsidRDefault="006B51F1" w:rsidP="006B51F1">
          <w:pPr>
            <w:pStyle w:val="85FBF548172040BEA4CD70128C95DBD2"/>
          </w:pPr>
          <w:r>
            <w:t>[Type the sender name]</w:t>
          </w:r>
        </w:p>
      </w:docPartBody>
    </w:docPart>
    <w:docPart>
      <w:docPartPr>
        <w:name w:val="740F1E83E9C54EFD9361458803C46C9D"/>
        <w:category>
          <w:name w:val="General"/>
          <w:gallery w:val="placeholder"/>
        </w:category>
        <w:types>
          <w:type w:val="bbPlcHdr"/>
        </w:types>
        <w:behaviors>
          <w:behavior w:val="content"/>
        </w:behaviors>
        <w:guid w:val="{16AF0325-1D2A-40FA-BB45-01C2A02E1DFE}"/>
      </w:docPartPr>
      <w:docPartBody>
        <w:p w:rsidR="00000000" w:rsidRDefault="006B51F1" w:rsidP="006B51F1">
          <w:pPr>
            <w:pStyle w:val="740F1E83E9C54EFD9361458803C46C9D"/>
          </w:pPr>
          <w:r>
            <w:t>[Type the sender company name]</w:t>
          </w:r>
        </w:p>
      </w:docPartBody>
    </w:docPart>
    <w:docPart>
      <w:docPartPr>
        <w:name w:val="90B416657A924E9E9DED1BF6CBC3001D"/>
        <w:category>
          <w:name w:val="General"/>
          <w:gallery w:val="placeholder"/>
        </w:category>
        <w:types>
          <w:type w:val="bbPlcHdr"/>
        </w:types>
        <w:behaviors>
          <w:behavior w:val="content"/>
        </w:behaviors>
        <w:guid w:val="{0BA85912-6193-46D0-BE3B-71B40D1CE8E5}"/>
      </w:docPartPr>
      <w:docPartBody>
        <w:p w:rsidR="006B51F1" w:rsidRDefault="006B51F1">
          <w:pPr>
            <w:spacing w:before="100" w:beforeAutospacing="1" w:after="100" w:afterAutospacing="1"/>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6B51F1" w:rsidRDefault="006B51F1">
          <w:pPr>
            <w:spacing w:before="100" w:beforeAutospacing="1" w:after="100" w:afterAutospacing="1"/>
          </w:pPr>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000000" w:rsidRDefault="006B51F1" w:rsidP="006B51F1">
          <w:pPr>
            <w:pStyle w:val="90B416657A924E9E9DED1BF6CBC3001D"/>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
      <w:docPartPr>
        <w:name w:val="D5E9927F071D4373A90569344C8D7450"/>
        <w:category>
          <w:name w:val="General"/>
          <w:gallery w:val="placeholder"/>
        </w:category>
        <w:types>
          <w:type w:val="bbPlcHdr"/>
        </w:types>
        <w:behaviors>
          <w:behavior w:val="content"/>
        </w:behaviors>
        <w:guid w:val="{104C8B8E-84C0-4B69-B0B1-3AB986905126}"/>
      </w:docPartPr>
      <w:docPartBody>
        <w:p w:rsidR="00000000" w:rsidRDefault="006B51F1" w:rsidP="006B51F1">
          <w:pPr>
            <w:pStyle w:val="D5E9927F071D4373A90569344C8D7450"/>
          </w:pPr>
          <w:r>
            <w:t>[Pick the date]</w:t>
          </w:r>
        </w:p>
      </w:docPartBody>
    </w:docPart>
    <w:docPart>
      <w:docPartPr>
        <w:name w:val="EC370500A66A4171BD2AACF9C8A54766"/>
        <w:category>
          <w:name w:val="General"/>
          <w:gallery w:val="placeholder"/>
        </w:category>
        <w:types>
          <w:type w:val="bbPlcHdr"/>
        </w:types>
        <w:behaviors>
          <w:behavior w:val="content"/>
        </w:behaviors>
        <w:guid w:val="{0F50AD58-3D2D-4B25-905A-DAF82D67B059}"/>
      </w:docPartPr>
      <w:docPartBody>
        <w:p w:rsidR="00000000" w:rsidRDefault="006B51F1" w:rsidP="006B51F1">
          <w:pPr>
            <w:pStyle w:val="EC370500A66A4171BD2AACF9C8A54766"/>
          </w:pPr>
          <w:r>
            <w:t>[Type the sender name]</w:t>
          </w:r>
        </w:p>
      </w:docPartBody>
    </w:docPart>
    <w:docPart>
      <w:docPartPr>
        <w:name w:val="C3B9AEB088DD4A7AA82A9B2A57259D91"/>
        <w:category>
          <w:name w:val="General"/>
          <w:gallery w:val="placeholder"/>
        </w:category>
        <w:types>
          <w:type w:val="bbPlcHdr"/>
        </w:types>
        <w:behaviors>
          <w:behavior w:val="content"/>
        </w:behaviors>
        <w:guid w:val="{4ADFAFD0-67E0-40D7-90BB-DFD3104C1EA8}"/>
      </w:docPartPr>
      <w:docPartBody>
        <w:p w:rsidR="00000000" w:rsidRDefault="006B51F1" w:rsidP="006B51F1">
          <w:pPr>
            <w:pStyle w:val="C3B9AEB088DD4A7AA82A9B2A57259D91"/>
          </w:pPr>
          <w:r>
            <w:t>[Type the sender company name]</w:t>
          </w:r>
        </w:p>
      </w:docPartBody>
    </w:docPart>
    <w:docPart>
      <w:docPartPr>
        <w:name w:val="547AEF924F204700820830A016D58955"/>
        <w:category>
          <w:name w:val="General"/>
          <w:gallery w:val="placeholder"/>
        </w:category>
        <w:types>
          <w:type w:val="bbPlcHdr"/>
        </w:types>
        <w:behaviors>
          <w:behavior w:val="content"/>
        </w:behaviors>
        <w:guid w:val="{75478148-2F2F-4975-890A-764414136FA1}"/>
      </w:docPartPr>
      <w:docPartBody>
        <w:p w:rsidR="006B51F1" w:rsidRDefault="006B51F1">
          <w:pPr>
            <w:spacing w:before="100" w:beforeAutospacing="1" w:after="100" w:afterAutospacing="1"/>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6B51F1" w:rsidRDefault="006B51F1">
          <w:pPr>
            <w:spacing w:before="100" w:beforeAutospacing="1" w:after="100" w:afterAutospacing="1"/>
          </w:pPr>
          <w:r>
            <w:t>You can easily change the formatting of selected text in the document text by choosing a look for the selected text from the Quick Styles gallery on the Write tab.  You can also format text directly by using the other controls on the Write tab.  Most controls offer a choice of using the look from the current theme or using a format that you specify directly.</w:t>
          </w:r>
        </w:p>
        <w:p w:rsidR="00000000" w:rsidRDefault="006B51F1" w:rsidP="006B51F1">
          <w:pPr>
            <w:pStyle w:val="547AEF924F204700820830A016D58955"/>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GothicM">
    <w:charset w:val="80"/>
    <w:family w:val="modern"/>
    <w:pitch w:val="fixed"/>
    <w:sig w:usb0="80000281" w:usb1="28C76CF8" w:usb2="00000010" w:usb3="00000000" w:csb0="00020000" w:csb1="00000000"/>
  </w:font>
  <w:font w:name="HGSoeiPresenceEB">
    <w:altName w:val="MS Mincho"/>
    <w:charset w:val="80"/>
    <w:family w:val="roman"/>
    <w:pitch w:val="fixed"/>
    <w:sig w:usb0="00000000" w:usb1="28C76CF8"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1"/>
    <w:rsid w:val="005A08B1"/>
    <w:rsid w:val="006B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3AA7C275FC43FCBD589401BE6F61A0">
    <w:name w:val="2A3AA7C275FC43FCBD589401BE6F61A0"/>
    <w:rsid w:val="006B51F1"/>
  </w:style>
  <w:style w:type="paragraph" w:customStyle="1" w:styleId="D858FFD8DB274CB69B228BD0BE27E906">
    <w:name w:val="D858FFD8DB274CB69B228BD0BE27E906"/>
    <w:rsid w:val="006B51F1"/>
  </w:style>
  <w:style w:type="paragraph" w:customStyle="1" w:styleId="C23956C1458A43598553776BD37FB666">
    <w:name w:val="C23956C1458A43598553776BD37FB666"/>
    <w:rsid w:val="006B51F1"/>
  </w:style>
  <w:style w:type="paragraph" w:customStyle="1" w:styleId="15B929F312FB470B97B9E3CA9A16DDBE">
    <w:name w:val="15B929F312FB470B97B9E3CA9A16DDBE"/>
    <w:rsid w:val="006B51F1"/>
  </w:style>
  <w:style w:type="paragraph" w:customStyle="1" w:styleId="2E9D4A0727014C63B682EDE637417FC4">
    <w:name w:val="2E9D4A0727014C63B682EDE637417FC4"/>
    <w:rsid w:val="006B51F1"/>
  </w:style>
  <w:style w:type="paragraph" w:customStyle="1" w:styleId="A81F4F46F12C4AC68180A6991BA9A81E">
    <w:name w:val="A81F4F46F12C4AC68180A6991BA9A81E"/>
    <w:rsid w:val="006B51F1"/>
  </w:style>
  <w:style w:type="paragraph" w:customStyle="1" w:styleId="DA7F9B376EAA4DC8BA27DE4DE0BEDE65">
    <w:name w:val="DA7F9B376EAA4DC8BA27DE4DE0BEDE65"/>
    <w:rsid w:val="006B51F1"/>
  </w:style>
  <w:style w:type="paragraph" w:customStyle="1" w:styleId="9481AD8B22C9431BABF665583FCCF3B7">
    <w:name w:val="9481AD8B22C9431BABF665583FCCF3B7"/>
    <w:rsid w:val="006B51F1"/>
  </w:style>
  <w:style w:type="paragraph" w:customStyle="1" w:styleId="A1EE971A6EF14C6E98E5419ABB7A6BFC">
    <w:name w:val="A1EE971A6EF14C6E98E5419ABB7A6BFC"/>
    <w:rsid w:val="006B51F1"/>
  </w:style>
  <w:style w:type="paragraph" w:customStyle="1" w:styleId="626E2C4C15194C039136B85865287C7C">
    <w:name w:val="626E2C4C15194C039136B85865287C7C"/>
    <w:rsid w:val="006B51F1"/>
  </w:style>
  <w:style w:type="paragraph" w:customStyle="1" w:styleId="D753B032DD644160A9D198B7911BADF2">
    <w:name w:val="D753B032DD644160A9D198B7911BADF2"/>
    <w:rsid w:val="006B51F1"/>
  </w:style>
  <w:style w:type="paragraph" w:customStyle="1" w:styleId="A25CC26E0AC748B2A23440030510B1AC">
    <w:name w:val="A25CC26E0AC748B2A23440030510B1AC"/>
    <w:rsid w:val="006B51F1"/>
  </w:style>
  <w:style w:type="paragraph" w:customStyle="1" w:styleId="F1D6423C96E84CD6B016B8646122DE3B">
    <w:name w:val="F1D6423C96E84CD6B016B8646122DE3B"/>
    <w:rsid w:val="006B51F1"/>
  </w:style>
  <w:style w:type="paragraph" w:customStyle="1" w:styleId="85FBF548172040BEA4CD70128C95DBD2">
    <w:name w:val="85FBF548172040BEA4CD70128C95DBD2"/>
    <w:rsid w:val="006B51F1"/>
  </w:style>
  <w:style w:type="paragraph" w:customStyle="1" w:styleId="740F1E83E9C54EFD9361458803C46C9D">
    <w:name w:val="740F1E83E9C54EFD9361458803C46C9D"/>
    <w:rsid w:val="006B51F1"/>
  </w:style>
  <w:style w:type="paragraph" w:customStyle="1" w:styleId="90B416657A924E9E9DED1BF6CBC3001D">
    <w:name w:val="90B416657A924E9E9DED1BF6CBC3001D"/>
    <w:rsid w:val="006B51F1"/>
  </w:style>
  <w:style w:type="paragraph" w:customStyle="1" w:styleId="D5E9927F071D4373A90569344C8D7450">
    <w:name w:val="D5E9927F071D4373A90569344C8D7450"/>
    <w:rsid w:val="006B51F1"/>
  </w:style>
  <w:style w:type="paragraph" w:customStyle="1" w:styleId="EC370500A66A4171BD2AACF9C8A54766">
    <w:name w:val="EC370500A66A4171BD2AACF9C8A54766"/>
    <w:rsid w:val="006B51F1"/>
  </w:style>
  <w:style w:type="paragraph" w:customStyle="1" w:styleId="C3B9AEB088DD4A7AA82A9B2A57259D91">
    <w:name w:val="C3B9AEB088DD4A7AA82A9B2A57259D91"/>
    <w:rsid w:val="006B51F1"/>
  </w:style>
  <w:style w:type="paragraph" w:customStyle="1" w:styleId="547AEF924F204700820830A016D58955">
    <w:name w:val="547AEF924F204700820830A016D58955"/>
    <w:rsid w:val="006B51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2013-01-10T00:00:00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81BCEE-88B5-4EB6-B645-23F95982D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EquityMergeLetter.dotx</Template>
  <TotalTime>4</TotalTime>
  <Pages>9</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Acme Engineering Inc.</Company>
  <LinksUpToDate>false</LinksUpToDate>
  <CharactersWithSpaces>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Toby Arnott</dc:creator>
  <cp:keywords/>
  <cp:lastModifiedBy>Toby</cp:lastModifiedBy>
  <cp:revision>1</cp:revision>
  <dcterms:created xsi:type="dcterms:W3CDTF">2013-01-10T15:58:00Z</dcterms:created>
  <dcterms:modified xsi:type="dcterms:W3CDTF">2013-01-10T16:02:00Z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TC017730639991</vt:lpwstr>
  </property>
</Properties>
</file>